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Аналіз </w:t>
      </w:r>
    </w:p>
    <w:p w:rsidR="0061701E" w:rsidRPr="0070501F" w:rsidRDefault="00990F66"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об</w:t>
      </w:r>
      <w:r w:rsidR="00B119B2" w:rsidRPr="0070501F">
        <w:rPr>
          <w:rFonts w:ascii="Times New Roman" w:hAnsi="Times New Roman"/>
          <w:b/>
          <w:sz w:val="32"/>
          <w:szCs w:val="32"/>
          <w:lang w:val="uk-UA"/>
        </w:rPr>
        <w:t>ліково</w:t>
      </w:r>
      <w:r w:rsidRPr="0070501F">
        <w:rPr>
          <w:rFonts w:ascii="Times New Roman" w:hAnsi="Times New Roman"/>
          <w:b/>
          <w:sz w:val="32"/>
          <w:szCs w:val="32"/>
          <w:lang w:val="uk-UA"/>
        </w:rPr>
        <w:t xml:space="preserve"> </w:t>
      </w:r>
      <w:r w:rsidR="00B119B2" w:rsidRPr="0070501F">
        <w:rPr>
          <w:rFonts w:ascii="Times New Roman" w:hAnsi="Times New Roman"/>
          <w:b/>
          <w:sz w:val="32"/>
          <w:szCs w:val="32"/>
          <w:lang w:val="uk-UA"/>
        </w:rPr>
        <w:t xml:space="preserve">- статистичної роботи </w:t>
      </w:r>
    </w:p>
    <w:p w:rsidR="0061701E"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у Рівненському окружному адміністративному суді </w:t>
      </w:r>
    </w:p>
    <w:p w:rsidR="00D12C46" w:rsidRPr="0070501F" w:rsidRDefault="00B119B2" w:rsidP="0061701E">
      <w:pPr>
        <w:spacing w:line="240" w:lineRule="auto"/>
        <w:jc w:val="center"/>
        <w:rPr>
          <w:rFonts w:ascii="Times New Roman" w:hAnsi="Times New Roman"/>
          <w:b/>
          <w:sz w:val="32"/>
          <w:szCs w:val="32"/>
          <w:lang w:val="uk-UA"/>
        </w:rPr>
      </w:pPr>
      <w:r w:rsidRPr="0070501F">
        <w:rPr>
          <w:rFonts w:ascii="Times New Roman" w:hAnsi="Times New Roman"/>
          <w:b/>
          <w:sz w:val="32"/>
          <w:szCs w:val="32"/>
          <w:lang w:val="uk-UA"/>
        </w:rPr>
        <w:t xml:space="preserve">за </w:t>
      </w:r>
      <w:r w:rsidR="00FB2F3E">
        <w:rPr>
          <w:rFonts w:ascii="Times New Roman" w:hAnsi="Times New Roman"/>
          <w:b/>
          <w:sz w:val="32"/>
          <w:szCs w:val="32"/>
          <w:lang w:val="uk-UA"/>
        </w:rPr>
        <w:t>2016</w:t>
      </w:r>
      <w:r w:rsidR="00CF40D4">
        <w:rPr>
          <w:rFonts w:ascii="Times New Roman" w:hAnsi="Times New Roman"/>
          <w:b/>
          <w:sz w:val="32"/>
          <w:szCs w:val="32"/>
          <w:lang w:val="uk-UA"/>
        </w:rPr>
        <w:t xml:space="preserve"> р</w:t>
      </w:r>
      <w:r w:rsidR="00577FDF">
        <w:rPr>
          <w:rFonts w:ascii="Times New Roman" w:hAnsi="Times New Roman"/>
          <w:b/>
          <w:sz w:val="32"/>
          <w:szCs w:val="32"/>
          <w:lang w:val="uk-UA"/>
        </w:rPr>
        <w:t>і</w:t>
      </w:r>
      <w:bookmarkStart w:id="0" w:name="_GoBack"/>
      <w:bookmarkEnd w:id="0"/>
      <w:r w:rsidR="00577FDF">
        <w:rPr>
          <w:rFonts w:ascii="Times New Roman" w:hAnsi="Times New Roman"/>
          <w:b/>
          <w:sz w:val="32"/>
          <w:szCs w:val="32"/>
          <w:lang w:val="uk-UA"/>
        </w:rPr>
        <w:t>к</w:t>
      </w:r>
      <w:r w:rsidRPr="0070501F">
        <w:rPr>
          <w:rFonts w:ascii="Times New Roman" w:hAnsi="Times New Roman"/>
          <w:b/>
          <w:sz w:val="32"/>
          <w:szCs w:val="32"/>
          <w:lang w:val="uk-UA"/>
        </w:rPr>
        <w:t>.</w:t>
      </w:r>
    </w:p>
    <w:p w:rsidR="0014080D" w:rsidRDefault="0014080D" w:rsidP="0045475F">
      <w:pPr>
        <w:spacing w:before="240"/>
        <w:jc w:val="both"/>
        <w:rPr>
          <w:b/>
          <w:sz w:val="28"/>
          <w:szCs w:val="28"/>
          <w:lang w:val="uk-UA"/>
        </w:rPr>
      </w:pPr>
    </w:p>
    <w:p w:rsidR="00FE0F1B" w:rsidRDefault="00FE0F1B" w:rsidP="0045475F">
      <w:pPr>
        <w:spacing w:before="240"/>
        <w:jc w:val="both"/>
        <w:rPr>
          <w:b/>
          <w:sz w:val="28"/>
          <w:szCs w:val="28"/>
          <w:lang w:val="uk-UA"/>
        </w:rPr>
      </w:pP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Основними завданнями обліково</w:t>
      </w:r>
      <w:r>
        <w:rPr>
          <w:rFonts w:ascii="Times New Roman" w:hAnsi="Times New Roman"/>
          <w:sz w:val="28"/>
          <w:szCs w:val="28"/>
          <w:lang w:val="uk-UA"/>
        </w:rPr>
        <w:t xml:space="preserve">-статистичної роботи Рівненського </w:t>
      </w:r>
      <w:r w:rsidRPr="00FE0F1B">
        <w:rPr>
          <w:rFonts w:ascii="Times New Roman" w:hAnsi="Times New Roman"/>
          <w:sz w:val="28"/>
          <w:szCs w:val="28"/>
          <w:lang w:val="uk-UA"/>
        </w:rPr>
        <w:t xml:space="preserve"> окружного адміністративн</w:t>
      </w:r>
      <w:r w:rsidR="00F01F22">
        <w:rPr>
          <w:rFonts w:ascii="Times New Roman" w:hAnsi="Times New Roman"/>
          <w:sz w:val="28"/>
          <w:szCs w:val="28"/>
          <w:lang w:val="uk-UA"/>
        </w:rPr>
        <w:t xml:space="preserve">ого суду є здійснення повного, </w:t>
      </w:r>
      <w:r w:rsidRPr="00FE0F1B">
        <w:rPr>
          <w:rFonts w:ascii="Times New Roman" w:hAnsi="Times New Roman"/>
          <w:sz w:val="28"/>
          <w:szCs w:val="28"/>
          <w:lang w:val="uk-UA"/>
        </w:rPr>
        <w:t xml:space="preserve"> всебічного обліку та аналізу руху розгляду адмін</w:t>
      </w:r>
      <w:r w:rsidR="00F01F22">
        <w:rPr>
          <w:rFonts w:ascii="Times New Roman" w:hAnsi="Times New Roman"/>
          <w:sz w:val="28"/>
          <w:szCs w:val="28"/>
          <w:lang w:val="uk-UA"/>
        </w:rPr>
        <w:t>істративних справ, формування й</w:t>
      </w:r>
      <w:r w:rsidRPr="00FE0F1B">
        <w:rPr>
          <w:rFonts w:ascii="Times New Roman" w:hAnsi="Times New Roman"/>
          <w:sz w:val="28"/>
          <w:szCs w:val="28"/>
          <w:lang w:val="uk-UA"/>
        </w:rPr>
        <w:t xml:space="preserve"> аналізу статистичної інформації, забезпечення об’єктивності, оперативності та цілісності інформації щодо діяльності суду.</w:t>
      </w:r>
    </w:p>
    <w:p w:rsidR="00FE0F1B" w:rsidRDefault="00FE0F1B" w:rsidP="0004194B">
      <w:pPr>
        <w:pStyle w:val="af0"/>
        <w:spacing w:line="360" w:lineRule="auto"/>
        <w:ind w:left="0" w:firstLine="709"/>
        <w:jc w:val="both"/>
        <w:rPr>
          <w:rFonts w:ascii="Times New Roman" w:hAnsi="Times New Roman"/>
          <w:sz w:val="28"/>
          <w:szCs w:val="28"/>
          <w:lang w:val="uk-UA"/>
        </w:rPr>
      </w:pPr>
      <w:r w:rsidRPr="00FE0F1B">
        <w:rPr>
          <w:rFonts w:ascii="Times New Roman" w:hAnsi="Times New Roman"/>
          <w:sz w:val="28"/>
          <w:szCs w:val="28"/>
          <w:lang w:val="uk-UA"/>
        </w:rPr>
        <w:t>Вказаний аналіз проводиться двічі на рік – після закінчення</w:t>
      </w:r>
      <w:r w:rsidR="00F01F22">
        <w:rPr>
          <w:rFonts w:ascii="Times New Roman" w:hAnsi="Times New Roman"/>
          <w:sz w:val="28"/>
          <w:szCs w:val="28"/>
          <w:lang w:val="uk-UA"/>
        </w:rPr>
        <w:t xml:space="preserve"> відповідного звітного періоду:</w:t>
      </w:r>
      <w:r w:rsidRPr="00FE0F1B">
        <w:rPr>
          <w:rFonts w:ascii="Times New Roman" w:hAnsi="Times New Roman"/>
          <w:sz w:val="28"/>
          <w:szCs w:val="28"/>
          <w:lang w:val="uk-UA"/>
        </w:rPr>
        <w:t xml:space="preserve"> півріччя та року, з метою дослідження організаційного забезпечення роботи суду щодо ведення судової статистики та автоматизованої обробки документів первинного обліку; кадрового забезпечення спеціалістами, які займаються первинним обліком і складанням звітності суду; з’ясування стану ведення аналітичної роботи; виконання планів роботи суду; впровадження програмно-технологічних засобів обробки та формування звітів для встановлення загальних рис та тенденцій вказаної ділянки роботи; виявлення недоліків та внесення пропозицій щодо їх усунення.</w:t>
      </w:r>
    </w:p>
    <w:p w:rsidR="009E0D39" w:rsidRPr="009E0D39" w:rsidRDefault="009E0D39" w:rsidP="009E0D39">
      <w:pPr>
        <w:pStyle w:val="af0"/>
        <w:spacing w:line="360" w:lineRule="auto"/>
        <w:rPr>
          <w:rFonts w:ascii="Times New Roman" w:hAnsi="Times New Roman"/>
          <w:sz w:val="28"/>
          <w:szCs w:val="28"/>
          <w:lang w:val="uk-UA"/>
        </w:rPr>
      </w:pPr>
      <w:r w:rsidRPr="009E0D39">
        <w:rPr>
          <w:rFonts w:ascii="Times New Roman" w:hAnsi="Times New Roman"/>
          <w:sz w:val="28"/>
          <w:szCs w:val="28"/>
          <w:lang w:val="uk-UA"/>
        </w:rPr>
        <w:t>Обліково-статистична робота у суді ведеться відповідно до:</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з діловодства в адміністративних судах України, затвердженої наказом Державної судової адміністрації України від 17.12.2013 р. №174;</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lastRenderedPageBreak/>
        <w:t>Положення про автоматизовану систему документообігу суду, затвердженого рішенням Ради суддів України від 26.11.2010 р. №30;</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щодо заповнення і подання форм звітності про розгляд апеляційними та місцевими (крім господарських) судами судових справ і матеріалів, затвердженої наказом Державної судової адміністрації України від 05.06.2006 р. №55;</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Інструкції щодо заповнення форм інформації про основні показники здійснення судочинства окружними та апеляційними адміністративними судами, затвердженої рішенням Ради суддів адміністративних судів України від 02.12.2013 р. №155;</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Класифікатора категорій адміністративних справ та Методичних роз’яснень щодо його застосування, затвердженого рішенням Ради суддів адміністративних судів України від 31.10.2013 р. №114;</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Засад використання автоматизованої системи документообігу суду в Рівненському окружному адміністративному суді, затверджених протоколом зборів суддів Рівненського окружного адміністративного суду;</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наказів, рекомендацій Державної судової адміністрації України;</w:t>
      </w:r>
    </w:p>
    <w:p w:rsidR="009E0D39" w:rsidRPr="009E0D39" w:rsidRDefault="009E0D39" w:rsidP="009E0D39">
      <w:pPr>
        <w:pStyle w:val="af0"/>
        <w:numPr>
          <w:ilvl w:val="0"/>
          <w:numId w:val="3"/>
        </w:numPr>
        <w:spacing w:line="360" w:lineRule="auto"/>
        <w:rPr>
          <w:rFonts w:ascii="Times New Roman" w:hAnsi="Times New Roman"/>
          <w:sz w:val="28"/>
          <w:szCs w:val="28"/>
          <w:lang w:val="uk-UA"/>
        </w:rPr>
      </w:pPr>
      <w:r w:rsidRPr="009E0D39">
        <w:rPr>
          <w:rFonts w:ascii="Times New Roman" w:hAnsi="Times New Roman"/>
          <w:sz w:val="28"/>
          <w:szCs w:val="28"/>
          <w:lang w:val="uk-UA"/>
        </w:rPr>
        <w:t>наказів, розпоряджень голови суду, керівника апарату суду, а також інших нормативно-правових актів.</w:t>
      </w:r>
    </w:p>
    <w:p w:rsidR="009E0D39" w:rsidRPr="009E0D39" w:rsidRDefault="00CA33C2" w:rsidP="009E0D39">
      <w:pPr>
        <w:pStyle w:val="af0"/>
        <w:spacing w:line="360" w:lineRule="auto"/>
        <w:rPr>
          <w:rFonts w:ascii="Times New Roman" w:hAnsi="Times New Roman"/>
          <w:sz w:val="28"/>
          <w:szCs w:val="28"/>
          <w:lang w:val="uk-UA"/>
        </w:rPr>
      </w:pPr>
      <w:r>
        <w:rPr>
          <w:rFonts w:ascii="Times New Roman" w:hAnsi="Times New Roman"/>
          <w:sz w:val="28"/>
          <w:szCs w:val="28"/>
          <w:lang w:val="uk-UA"/>
        </w:rPr>
        <w:t>Протягом 2016</w:t>
      </w:r>
      <w:r w:rsidR="009E0D39" w:rsidRPr="009E0D39">
        <w:rPr>
          <w:rFonts w:ascii="Times New Roman" w:hAnsi="Times New Roman"/>
          <w:sz w:val="28"/>
          <w:szCs w:val="28"/>
          <w:lang w:val="uk-UA"/>
        </w:rPr>
        <w:t xml:space="preserve"> року внесення та опрацювання даних здійснювалося за допомогою комп’ютерної програми «Діловодство спеціалізованого суду» (далі – КП «ДСС»). Працівники суду, відповідальні за ведення первинного обліку справ та матеріалів, складання звітів, володіють знаннями та мають практичний досвід роботи в КП «ДСС».</w:t>
      </w:r>
    </w:p>
    <w:p w:rsidR="009E0D39" w:rsidRPr="009E0D39" w:rsidRDefault="009E0D39" w:rsidP="009E0D39">
      <w:pPr>
        <w:pStyle w:val="af0"/>
        <w:spacing w:line="360" w:lineRule="auto"/>
        <w:ind w:firstLine="709"/>
        <w:rPr>
          <w:rFonts w:ascii="Times New Roman" w:hAnsi="Times New Roman"/>
          <w:sz w:val="28"/>
          <w:szCs w:val="28"/>
          <w:lang w:val="uk-UA"/>
        </w:rPr>
      </w:pPr>
      <w:r w:rsidRPr="009E0D39">
        <w:rPr>
          <w:rFonts w:ascii="Times New Roman" w:hAnsi="Times New Roman"/>
          <w:sz w:val="28"/>
          <w:szCs w:val="28"/>
          <w:lang w:val="uk-UA"/>
        </w:rPr>
        <w:t>Всі працівники апарату суду ознайомлені з нормативно-правовими актами і методичними матеріалами щодо організації діловодства у суді.</w:t>
      </w:r>
    </w:p>
    <w:p w:rsidR="009E0D39" w:rsidRDefault="009E0D39" w:rsidP="0094032B">
      <w:pPr>
        <w:numPr>
          <w:ilvl w:val="0"/>
          <w:numId w:val="4"/>
        </w:numPr>
        <w:tabs>
          <w:tab w:val="left" w:pos="1134"/>
        </w:tabs>
        <w:spacing w:after="0" w:line="259" w:lineRule="auto"/>
        <w:ind w:left="0" w:firstLine="851"/>
        <w:contextualSpacing/>
        <w:jc w:val="center"/>
        <w:rPr>
          <w:rFonts w:ascii="Times New Roman" w:eastAsia="Calibri" w:hAnsi="Times New Roman"/>
          <w:b/>
          <w:sz w:val="28"/>
          <w:szCs w:val="28"/>
          <w:lang w:val="uk-UA" w:eastAsia="en-US"/>
        </w:rPr>
      </w:pPr>
      <w:r w:rsidRPr="009E0D39">
        <w:rPr>
          <w:rFonts w:ascii="Times New Roman" w:eastAsia="Calibri" w:hAnsi="Times New Roman"/>
          <w:b/>
          <w:sz w:val="28"/>
          <w:szCs w:val="28"/>
          <w:lang w:val="uk-UA" w:eastAsia="en-US"/>
        </w:rPr>
        <w:lastRenderedPageBreak/>
        <w:t>Стан функціонування комп’ютерної програми «Діловодство спеціалізованого суду» в Рівненському</w:t>
      </w:r>
      <w:r w:rsidR="0094032B">
        <w:rPr>
          <w:rFonts w:ascii="Times New Roman" w:eastAsia="Calibri" w:hAnsi="Times New Roman"/>
          <w:b/>
          <w:sz w:val="28"/>
          <w:szCs w:val="28"/>
          <w:lang w:val="uk-UA" w:eastAsia="en-US"/>
        </w:rPr>
        <w:t xml:space="preserve"> окружному адміністративному су</w:t>
      </w:r>
      <w:r w:rsidRPr="009E0D39">
        <w:rPr>
          <w:rFonts w:ascii="Times New Roman" w:eastAsia="Calibri" w:hAnsi="Times New Roman"/>
          <w:b/>
          <w:sz w:val="28"/>
          <w:szCs w:val="28"/>
          <w:lang w:val="uk-UA" w:eastAsia="en-US"/>
        </w:rPr>
        <w:t>ді.</w:t>
      </w:r>
    </w:p>
    <w:p w:rsidR="00072D50" w:rsidRPr="009E0D39" w:rsidRDefault="00072D50" w:rsidP="00072D50">
      <w:pPr>
        <w:tabs>
          <w:tab w:val="left" w:pos="1134"/>
        </w:tabs>
        <w:spacing w:after="0" w:line="259" w:lineRule="auto"/>
        <w:ind w:left="851"/>
        <w:contextualSpacing/>
        <w:rPr>
          <w:rFonts w:ascii="Times New Roman" w:eastAsia="Calibri" w:hAnsi="Times New Roman"/>
          <w:b/>
          <w:sz w:val="28"/>
          <w:szCs w:val="28"/>
          <w:lang w:val="uk-UA" w:eastAsia="en-US"/>
        </w:rPr>
      </w:pPr>
    </w:p>
    <w:p w:rsidR="00072D50" w:rsidRDefault="00072D50" w:rsidP="0004194B">
      <w:pPr>
        <w:pStyle w:val="af0"/>
        <w:spacing w:line="360" w:lineRule="auto"/>
        <w:ind w:left="0" w:firstLine="709"/>
        <w:jc w:val="both"/>
        <w:rPr>
          <w:rFonts w:ascii="Times New Roman" w:hAnsi="Times New Roman"/>
          <w:sz w:val="28"/>
          <w:szCs w:val="28"/>
          <w:lang w:val="uk-UA"/>
        </w:rPr>
      </w:pPr>
      <w:r w:rsidRPr="00072D50">
        <w:rPr>
          <w:rFonts w:ascii="Times New Roman" w:hAnsi="Times New Roman"/>
          <w:sz w:val="28"/>
          <w:szCs w:val="28"/>
          <w:lang w:val="uk-UA"/>
        </w:rPr>
        <w:t xml:space="preserve">Керівник апарату та </w:t>
      </w:r>
      <w:r>
        <w:rPr>
          <w:rFonts w:ascii="Times New Roman" w:hAnsi="Times New Roman"/>
          <w:sz w:val="28"/>
          <w:szCs w:val="28"/>
          <w:lang w:val="uk-UA"/>
        </w:rPr>
        <w:t xml:space="preserve">головний </w:t>
      </w:r>
      <w:r w:rsidRPr="00072D50">
        <w:rPr>
          <w:rFonts w:ascii="Times New Roman" w:hAnsi="Times New Roman"/>
          <w:sz w:val="28"/>
          <w:szCs w:val="28"/>
          <w:lang w:val="uk-UA"/>
        </w:rPr>
        <w:t>спеціаліст</w:t>
      </w:r>
      <w:r>
        <w:rPr>
          <w:rFonts w:ascii="Times New Roman" w:hAnsi="Times New Roman"/>
          <w:sz w:val="28"/>
          <w:szCs w:val="28"/>
          <w:lang w:val="uk-UA"/>
        </w:rPr>
        <w:t xml:space="preserve"> з інформаційних технологій</w:t>
      </w:r>
      <w:r w:rsidRPr="00072D50">
        <w:rPr>
          <w:rFonts w:ascii="Times New Roman" w:hAnsi="Times New Roman"/>
          <w:sz w:val="28"/>
          <w:szCs w:val="28"/>
          <w:lang w:val="uk-UA"/>
        </w:rPr>
        <w:t>, які займаються підтримкою програмного забезпечення в суді, в плідній співпраці із співробітниками компанії – розробника, з метою забезпечення виконання обробки документів проводять роботи по оновленню КП «ДСС», здійсненню належних налаштувань згідно зі змінами в законодавчих актах України. Впровадження документообігу на рівні первинних документів надає можливість отримувати необхідні статистичні дані стосовно роботи суду в будь – який момент із максимальним застосуванням переваг електронної обробки даних. Програмне забезпечення надає можливість ведення обліково – інформаційних карток на базі введених в систему даних первинних документів.</w:t>
      </w:r>
    </w:p>
    <w:p w:rsidR="00072D50" w:rsidRDefault="00072D50" w:rsidP="0004194B">
      <w:pPr>
        <w:pStyle w:val="af0"/>
        <w:spacing w:line="360" w:lineRule="auto"/>
        <w:ind w:left="0" w:firstLine="709"/>
        <w:jc w:val="both"/>
        <w:rPr>
          <w:rFonts w:ascii="Times New Roman" w:hAnsi="Times New Roman"/>
          <w:sz w:val="28"/>
          <w:szCs w:val="28"/>
          <w:lang w:val="uk-UA"/>
        </w:rPr>
      </w:pPr>
      <w:r w:rsidRPr="00072D50">
        <w:rPr>
          <w:rFonts w:ascii="Times New Roman" w:hAnsi="Times New Roman"/>
          <w:sz w:val="28"/>
          <w:szCs w:val="28"/>
          <w:lang w:val="uk-UA"/>
        </w:rPr>
        <w:t>Рівненський окружний адміністративний суд проводить активну роботу щодо впровадження сучасних систем автоматизації документообігу, застосовує інформаційні технології в усіх сферах роботи суду – від підготовки документів і доступу до інформаційних систем із законодавства (КП «НАУ»)</w:t>
      </w:r>
      <w:r w:rsidR="003F7044">
        <w:rPr>
          <w:rFonts w:ascii="Times New Roman" w:hAnsi="Times New Roman"/>
          <w:sz w:val="28"/>
          <w:szCs w:val="28"/>
          <w:lang w:val="uk-UA"/>
        </w:rPr>
        <w:t>,</w:t>
      </w:r>
      <w:r w:rsidRPr="00072D50">
        <w:rPr>
          <w:rFonts w:ascii="Times New Roman" w:hAnsi="Times New Roman"/>
          <w:sz w:val="28"/>
          <w:szCs w:val="28"/>
          <w:lang w:val="uk-UA"/>
        </w:rPr>
        <w:t xml:space="preserve"> до повної автоматизації документообігу суду.</w:t>
      </w:r>
    </w:p>
    <w:p w:rsidR="009E0D39" w:rsidRDefault="00072D50" w:rsidP="0004194B">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За 2016</w:t>
      </w:r>
      <w:r w:rsidR="006865C0">
        <w:rPr>
          <w:rFonts w:ascii="Times New Roman" w:hAnsi="Times New Roman"/>
          <w:sz w:val="28"/>
          <w:szCs w:val="28"/>
          <w:lang w:val="uk-UA"/>
        </w:rPr>
        <w:t xml:space="preserve"> рік</w:t>
      </w:r>
      <w:r w:rsidR="00F5391C" w:rsidRPr="00F5391C">
        <w:rPr>
          <w:rFonts w:ascii="Times New Roman" w:hAnsi="Times New Roman"/>
          <w:sz w:val="28"/>
          <w:szCs w:val="28"/>
          <w:lang w:val="uk-UA"/>
        </w:rPr>
        <w:t xml:space="preserve"> спеціалістами з інформаці</w:t>
      </w:r>
      <w:r w:rsidR="006865C0">
        <w:rPr>
          <w:rFonts w:ascii="Times New Roman" w:hAnsi="Times New Roman"/>
          <w:sz w:val="28"/>
          <w:szCs w:val="28"/>
          <w:lang w:val="uk-UA"/>
        </w:rPr>
        <w:t>йних технологій було проведено 11</w:t>
      </w:r>
      <w:r w:rsidR="00F5391C" w:rsidRPr="00F5391C">
        <w:rPr>
          <w:rFonts w:ascii="Times New Roman" w:hAnsi="Times New Roman"/>
          <w:sz w:val="28"/>
          <w:szCs w:val="28"/>
          <w:lang w:val="uk-UA"/>
        </w:rPr>
        <w:t xml:space="preserve"> оновлень комп’ютерної програми « Діловодство </w:t>
      </w:r>
      <w:r w:rsidR="00E57E75">
        <w:rPr>
          <w:rFonts w:ascii="Times New Roman" w:hAnsi="Times New Roman"/>
          <w:sz w:val="28"/>
          <w:szCs w:val="28"/>
          <w:lang w:val="uk-UA"/>
        </w:rPr>
        <w:t xml:space="preserve">спеціалізованого </w:t>
      </w:r>
      <w:r w:rsidR="00F5391C" w:rsidRPr="00F5391C">
        <w:rPr>
          <w:rFonts w:ascii="Times New Roman" w:hAnsi="Times New Roman"/>
          <w:sz w:val="28"/>
          <w:szCs w:val="28"/>
          <w:lang w:val="uk-UA"/>
        </w:rPr>
        <w:t>суду»</w:t>
      </w:r>
      <w:r>
        <w:rPr>
          <w:rFonts w:ascii="Times New Roman" w:hAnsi="Times New Roman"/>
          <w:sz w:val="28"/>
          <w:szCs w:val="28"/>
          <w:lang w:val="uk-UA"/>
        </w:rPr>
        <w:t xml:space="preserve"> </w:t>
      </w:r>
      <w:r w:rsidRPr="00072D50">
        <w:rPr>
          <w:rFonts w:ascii="Times New Roman" w:hAnsi="Times New Roman"/>
          <w:sz w:val="28"/>
          <w:szCs w:val="28"/>
          <w:lang w:val="uk-UA"/>
        </w:rPr>
        <w:t>(далі КП «ДСС»)</w:t>
      </w:r>
      <w:r w:rsidR="00F5391C" w:rsidRPr="00F5391C">
        <w:rPr>
          <w:rFonts w:ascii="Times New Roman" w:hAnsi="Times New Roman"/>
          <w:sz w:val="28"/>
          <w:szCs w:val="28"/>
          <w:lang w:val="uk-UA"/>
        </w:rPr>
        <w:t>, яка функціонує у Рівненському окружному адміністративному суді відповідно до  Положення про автоматизовану систему документообігу суду, затвердженого рішенням Ради суддів України від 02 квітня 2015 року №25.</w:t>
      </w:r>
    </w:p>
    <w:p w:rsidR="00F5391C" w:rsidRDefault="00F5391C" w:rsidP="0004194B">
      <w:pPr>
        <w:pStyle w:val="af0"/>
        <w:spacing w:line="360" w:lineRule="auto"/>
        <w:ind w:left="0" w:firstLine="709"/>
        <w:jc w:val="both"/>
        <w:rPr>
          <w:rFonts w:ascii="Times New Roman" w:hAnsi="Times New Roman"/>
          <w:sz w:val="28"/>
          <w:szCs w:val="28"/>
          <w:lang w:val="uk-UA"/>
        </w:rPr>
      </w:pPr>
      <w:r w:rsidRPr="00F5391C">
        <w:rPr>
          <w:rFonts w:ascii="Times New Roman" w:hAnsi="Times New Roman"/>
          <w:sz w:val="28"/>
          <w:szCs w:val="28"/>
          <w:lang w:val="uk-UA"/>
        </w:rPr>
        <w:t>За результатами оновлення програми КП «ДСС» були впроваджені нові функціональні можливості, що безпосередньо стосуються обліково-статистичної роботи в суді.</w:t>
      </w:r>
    </w:p>
    <w:p w:rsidR="009A3F8A" w:rsidRDefault="002913FC" w:rsidP="00E74438">
      <w:pPr>
        <w:pStyle w:val="af0"/>
        <w:spacing w:line="360" w:lineRule="auto"/>
        <w:ind w:left="0" w:firstLine="709"/>
        <w:jc w:val="both"/>
        <w:rPr>
          <w:rFonts w:ascii="Times New Roman" w:hAnsi="Times New Roman"/>
          <w:sz w:val="28"/>
          <w:szCs w:val="28"/>
          <w:lang w:val="uk-UA" w:eastAsia="en-US"/>
        </w:rPr>
      </w:pPr>
      <w:r>
        <w:rPr>
          <w:rFonts w:ascii="Times New Roman" w:hAnsi="Times New Roman"/>
          <w:sz w:val="28"/>
          <w:szCs w:val="28"/>
          <w:lang w:val="uk-UA"/>
        </w:rPr>
        <w:lastRenderedPageBreak/>
        <w:t>А саме</w:t>
      </w:r>
      <w:r w:rsidRPr="00C2567F">
        <w:rPr>
          <w:rFonts w:ascii="Times New Roman" w:hAnsi="Times New Roman"/>
          <w:sz w:val="28"/>
          <w:szCs w:val="28"/>
          <w:lang w:val="uk-UA"/>
        </w:rPr>
        <w:t xml:space="preserve">: </w:t>
      </w:r>
      <w:r>
        <w:rPr>
          <w:rFonts w:ascii="Times New Roman" w:hAnsi="Times New Roman"/>
          <w:sz w:val="28"/>
          <w:szCs w:val="28"/>
          <w:lang w:val="uk-UA"/>
        </w:rPr>
        <w:t xml:space="preserve">для зручності </w:t>
      </w:r>
      <w:r w:rsidRPr="002913FC">
        <w:rPr>
          <w:rFonts w:ascii="Times New Roman" w:hAnsi="Times New Roman"/>
          <w:sz w:val="28"/>
          <w:szCs w:val="28"/>
          <w:lang w:val="uk-UA" w:eastAsia="en-US"/>
        </w:rPr>
        <w:t>перевірки залишків на початок та кінець звітного періоду</w:t>
      </w:r>
      <w:r>
        <w:rPr>
          <w:rFonts w:ascii="Times New Roman" w:hAnsi="Times New Roman"/>
          <w:sz w:val="28"/>
          <w:szCs w:val="28"/>
          <w:lang w:val="uk-UA" w:eastAsia="en-US"/>
        </w:rPr>
        <w:t xml:space="preserve"> в звіті «Базові показники роботи суду» </w:t>
      </w:r>
      <w:r w:rsidRPr="002913FC">
        <w:rPr>
          <w:rFonts w:ascii="Times New Roman" w:hAnsi="Times New Roman"/>
          <w:sz w:val="28"/>
          <w:szCs w:val="28"/>
          <w:lang w:val="uk-UA" w:eastAsia="en-US"/>
        </w:rPr>
        <w:t>рядки блоку 1: «Кількість справ і матеріалів, загальний термін проходження яких триває понад один рік» та «Відсоток справ і матеріалів, загальний термін проходження яких триває понад один рік» розділено на два</w:t>
      </w:r>
      <w:r>
        <w:rPr>
          <w:rFonts w:ascii="Times New Roman" w:hAnsi="Times New Roman"/>
          <w:sz w:val="28"/>
          <w:szCs w:val="28"/>
          <w:lang w:val="uk-UA" w:eastAsia="en-US"/>
        </w:rPr>
        <w:t xml:space="preserve">, </w:t>
      </w:r>
      <w:r w:rsidR="00E74438">
        <w:rPr>
          <w:rFonts w:ascii="Times New Roman" w:hAnsi="Times New Roman"/>
          <w:sz w:val="28"/>
          <w:szCs w:val="28"/>
          <w:lang w:val="uk-UA" w:eastAsia="en-US"/>
        </w:rPr>
        <w:t>перейменовано всі назви файлів статистичної звітності, додані нові колонки в генераторі звітів в області розгортання комірок, о</w:t>
      </w:r>
      <w:r w:rsidR="00E74438" w:rsidRPr="00E74438">
        <w:rPr>
          <w:rFonts w:ascii="Times New Roman" w:hAnsi="Times New Roman"/>
          <w:sz w:val="28"/>
          <w:szCs w:val="28"/>
          <w:lang w:val="uk-UA" w:eastAsia="en-US"/>
        </w:rPr>
        <w:t>новлено форму «Статкартки звіту» та змінено типи статкарток із цифрових індексів на буквені</w:t>
      </w:r>
      <w:r w:rsidR="00E74438">
        <w:rPr>
          <w:rFonts w:ascii="Times New Roman" w:hAnsi="Times New Roman"/>
          <w:sz w:val="28"/>
          <w:szCs w:val="28"/>
          <w:lang w:val="uk-UA" w:eastAsia="en-US"/>
        </w:rPr>
        <w:t xml:space="preserve">, додані нові рядки  в шаблони статистичних звітів та умови логічного контролю цих звітів, реалізовано нові можливості щодо реєстрації адміністративних справ і матеріалів, удосконалено </w:t>
      </w:r>
      <w:r w:rsidR="00994174">
        <w:rPr>
          <w:rFonts w:ascii="Times New Roman" w:hAnsi="Times New Roman"/>
          <w:sz w:val="28"/>
          <w:szCs w:val="28"/>
          <w:lang w:val="uk-UA" w:eastAsia="en-US"/>
        </w:rPr>
        <w:t xml:space="preserve">фільтрацію </w:t>
      </w:r>
      <w:r w:rsidR="00E74438">
        <w:rPr>
          <w:rFonts w:ascii="Times New Roman" w:hAnsi="Times New Roman"/>
          <w:sz w:val="28"/>
          <w:szCs w:val="28"/>
          <w:lang w:val="uk-UA" w:eastAsia="en-US"/>
        </w:rPr>
        <w:t xml:space="preserve">статистичних даних, </w:t>
      </w:r>
      <w:r w:rsidR="00994174">
        <w:rPr>
          <w:rFonts w:ascii="Times New Roman" w:hAnsi="Times New Roman"/>
          <w:sz w:val="28"/>
          <w:szCs w:val="28"/>
          <w:lang w:val="uk-UA" w:eastAsia="en-US"/>
        </w:rPr>
        <w:t>виправлено</w:t>
      </w:r>
      <w:r w:rsidR="009A3F8A">
        <w:rPr>
          <w:rFonts w:ascii="Times New Roman" w:hAnsi="Times New Roman"/>
          <w:sz w:val="28"/>
          <w:szCs w:val="28"/>
          <w:lang w:val="uk-UA" w:eastAsia="en-US"/>
        </w:rPr>
        <w:t xml:space="preserve"> програмні помилки попередніх версій КП «ДСС».</w:t>
      </w:r>
    </w:p>
    <w:p w:rsidR="002913FC" w:rsidRDefault="009A3F8A" w:rsidP="00E74438">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eastAsia="en-US"/>
        </w:rPr>
        <w:t xml:space="preserve">Крім того в версії 1.27 </w:t>
      </w:r>
      <w:r w:rsidR="00E74438">
        <w:rPr>
          <w:rFonts w:ascii="Times New Roman" w:hAnsi="Times New Roman"/>
          <w:sz w:val="28"/>
          <w:szCs w:val="28"/>
          <w:lang w:val="uk-UA" w:eastAsia="en-US"/>
        </w:rPr>
        <w:t xml:space="preserve"> </w:t>
      </w:r>
      <w:r w:rsidRPr="00F5391C">
        <w:rPr>
          <w:rFonts w:ascii="Times New Roman" w:hAnsi="Times New Roman"/>
          <w:sz w:val="28"/>
          <w:szCs w:val="28"/>
          <w:lang w:val="uk-UA"/>
        </w:rPr>
        <w:t>комп’ютерної програми « Д</w:t>
      </w:r>
      <w:r w:rsidR="00E57E75">
        <w:rPr>
          <w:rFonts w:ascii="Times New Roman" w:hAnsi="Times New Roman"/>
          <w:sz w:val="28"/>
          <w:szCs w:val="28"/>
          <w:lang w:val="uk-UA"/>
        </w:rPr>
        <w:t>іловодство спеціалізованого</w:t>
      </w:r>
      <w:r w:rsidRPr="00F5391C">
        <w:rPr>
          <w:rFonts w:ascii="Times New Roman" w:hAnsi="Times New Roman"/>
          <w:sz w:val="28"/>
          <w:szCs w:val="28"/>
          <w:lang w:val="uk-UA"/>
        </w:rPr>
        <w:t xml:space="preserve"> суду»</w:t>
      </w:r>
      <w:r>
        <w:rPr>
          <w:rFonts w:ascii="Times New Roman" w:hAnsi="Times New Roman"/>
          <w:sz w:val="28"/>
          <w:szCs w:val="28"/>
          <w:lang w:val="uk-UA"/>
        </w:rPr>
        <w:t xml:space="preserve">  було реалізовано </w:t>
      </w:r>
      <w:r w:rsidRPr="009A3F8A">
        <w:rPr>
          <w:rFonts w:ascii="Times New Roman" w:hAnsi="Times New Roman"/>
          <w:sz w:val="28"/>
          <w:szCs w:val="28"/>
          <w:lang w:val="uk-UA"/>
        </w:rPr>
        <w:t>вбудовану систему передачі статистичної звітності.</w:t>
      </w:r>
      <w:r>
        <w:rPr>
          <w:rFonts w:ascii="Times New Roman" w:hAnsi="Times New Roman"/>
          <w:sz w:val="28"/>
          <w:szCs w:val="28"/>
          <w:lang w:val="uk-UA"/>
        </w:rPr>
        <w:t xml:space="preserve"> </w:t>
      </w:r>
    </w:p>
    <w:p w:rsidR="009A3F8A" w:rsidRDefault="009A3F8A" w:rsidP="00E74438">
      <w:pPr>
        <w:pStyle w:val="af0"/>
        <w:spacing w:line="360" w:lineRule="auto"/>
        <w:ind w:left="0" w:firstLine="709"/>
        <w:jc w:val="both"/>
        <w:rPr>
          <w:rFonts w:ascii="Times New Roman" w:hAnsi="Times New Roman"/>
          <w:sz w:val="28"/>
          <w:szCs w:val="28"/>
          <w:lang w:val="uk-UA" w:eastAsia="en-US"/>
        </w:rPr>
      </w:pPr>
      <w:r w:rsidRPr="009A3F8A">
        <w:rPr>
          <w:rFonts w:ascii="Times New Roman" w:hAnsi="Times New Roman"/>
          <w:sz w:val="28"/>
          <w:szCs w:val="28"/>
          <w:lang w:val="uk-UA" w:eastAsia="en-US"/>
        </w:rPr>
        <w:t>Даний механізм передачі звітів між установами в межах автоматизованої системи дозволяє</w:t>
      </w:r>
      <w:r>
        <w:rPr>
          <w:rFonts w:ascii="Times New Roman" w:hAnsi="Times New Roman"/>
          <w:sz w:val="28"/>
          <w:szCs w:val="28"/>
          <w:lang w:val="uk-UA" w:eastAsia="en-US"/>
        </w:rPr>
        <w:t xml:space="preserve"> </w:t>
      </w:r>
      <w:r w:rsidR="003F7044">
        <w:rPr>
          <w:rFonts w:ascii="Times New Roman" w:hAnsi="Times New Roman"/>
          <w:sz w:val="28"/>
          <w:szCs w:val="28"/>
          <w:lang w:val="uk-UA" w:eastAsia="en-US"/>
        </w:rPr>
        <w:t>надсилати</w:t>
      </w:r>
      <w:r>
        <w:rPr>
          <w:rFonts w:ascii="Times New Roman" w:hAnsi="Times New Roman"/>
          <w:sz w:val="28"/>
          <w:szCs w:val="28"/>
          <w:lang w:val="uk-UA" w:eastAsia="en-US"/>
        </w:rPr>
        <w:t xml:space="preserve"> </w:t>
      </w:r>
      <w:r w:rsidRPr="009A3F8A">
        <w:rPr>
          <w:rFonts w:ascii="Times New Roman" w:hAnsi="Times New Roman"/>
          <w:sz w:val="28"/>
          <w:szCs w:val="28"/>
          <w:lang w:val="uk-UA" w:eastAsia="en-US"/>
        </w:rPr>
        <w:t>та приймати звіти у автомат</w:t>
      </w:r>
      <w:r w:rsidR="003F7044">
        <w:rPr>
          <w:rFonts w:ascii="Times New Roman" w:hAnsi="Times New Roman"/>
          <w:sz w:val="28"/>
          <w:szCs w:val="28"/>
          <w:lang w:val="uk-UA" w:eastAsia="en-US"/>
        </w:rPr>
        <w:t>ичному режимі засобами КП «</w:t>
      </w:r>
      <w:r>
        <w:rPr>
          <w:rFonts w:ascii="Times New Roman" w:hAnsi="Times New Roman"/>
          <w:sz w:val="28"/>
          <w:szCs w:val="28"/>
          <w:lang w:val="uk-UA" w:eastAsia="en-US"/>
        </w:rPr>
        <w:t>Д</w:t>
      </w:r>
      <w:r w:rsidR="003F7044">
        <w:rPr>
          <w:rFonts w:ascii="Times New Roman" w:hAnsi="Times New Roman"/>
          <w:sz w:val="28"/>
          <w:szCs w:val="28"/>
          <w:lang w:val="uk-UA" w:eastAsia="en-US"/>
        </w:rPr>
        <w:t>СС</w:t>
      </w:r>
      <w:r>
        <w:rPr>
          <w:rFonts w:ascii="Times New Roman" w:hAnsi="Times New Roman"/>
          <w:sz w:val="28"/>
          <w:szCs w:val="28"/>
          <w:lang w:val="uk-UA" w:eastAsia="en-US"/>
        </w:rPr>
        <w:t>», що да</w:t>
      </w:r>
      <w:r w:rsidR="00994174">
        <w:rPr>
          <w:rFonts w:ascii="Times New Roman" w:hAnsi="Times New Roman"/>
          <w:sz w:val="28"/>
          <w:szCs w:val="28"/>
          <w:lang w:val="uk-UA" w:eastAsia="en-US"/>
        </w:rPr>
        <w:t>є змогу оптимізувати роботу суду щодо складання і відправлення статистичної звітності.</w:t>
      </w:r>
    </w:p>
    <w:p w:rsidR="00146B12" w:rsidRDefault="00584333" w:rsidP="00146B12">
      <w:pPr>
        <w:pStyle w:val="af0"/>
        <w:spacing w:line="360" w:lineRule="auto"/>
        <w:ind w:firstLine="709"/>
        <w:jc w:val="both"/>
        <w:rPr>
          <w:rFonts w:ascii="Times New Roman" w:hAnsi="Times New Roman"/>
          <w:sz w:val="28"/>
          <w:szCs w:val="28"/>
          <w:lang w:val="uk-UA"/>
        </w:rPr>
      </w:pPr>
      <w:r>
        <w:rPr>
          <w:rFonts w:ascii="Times New Roman" w:hAnsi="Times New Roman"/>
          <w:sz w:val="28"/>
          <w:szCs w:val="28"/>
          <w:lang w:val="uk-UA" w:eastAsia="en-US"/>
        </w:rPr>
        <w:t xml:space="preserve">В версії 1.28 </w:t>
      </w:r>
      <w:r w:rsidRPr="00F5391C">
        <w:rPr>
          <w:rFonts w:ascii="Times New Roman" w:hAnsi="Times New Roman"/>
          <w:sz w:val="28"/>
          <w:szCs w:val="28"/>
          <w:lang w:val="uk-UA"/>
        </w:rPr>
        <w:t>комп’ютерної програми « Д</w:t>
      </w:r>
      <w:r>
        <w:rPr>
          <w:rFonts w:ascii="Times New Roman" w:hAnsi="Times New Roman"/>
          <w:sz w:val="28"/>
          <w:szCs w:val="28"/>
          <w:lang w:val="uk-UA"/>
        </w:rPr>
        <w:t>іловодство спеціалізованого</w:t>
      </w:r>
      <w:r w:rsidRPr="00F5391C">
        <w:rPr>
          <w:rFonts w:ascii="Times New Roman" w:hAnsi="Times New Roman"/>
          <w:sz w:val="28"/>
          <w:szCs w:val="28"/>
          <w:lang w:val="uk-UA"/>
        </w:rPr>
        <w:t xml:space="preserve"> суду»</w:t>
      </w:r>
      <w:r w:rsidR="00146B12">
        <w:rPr>
          <w:rFonts w:ascii="Times New Roman" w:hAnsi="Times New Roman"/>
          <w:sz w:val="28"/>
          <w:szCs w:val="28"/>
          <w:lang w:val="uk-UA"/>
        </w:rPr>
        <w:t xml:space="preserve"> були додані нові форми логічного контролю для статистичного звіту форми №10, а також внесені зміни у саму форму цього звіту. В додатку до цієї версії програми 1.28.1 був змінений шаблон звіту за формою 2а.  В </w:t>
      </w:r>
      <w:r w:rsidR="00146B12" w:rsidRPr="00146B12">
        <w:rPr>
          <w:rFonts w:ascii="Times New Roman" w:hAnsi="Times New Roman"/>
          <w:sz w:val="28"/>
          <w:szCs w:val="28"/>
          <w:lang w:val="uk-UA"/>
        </w:rPr>
        <w:t xml:space="preserve"> розділ 1 рядок 13 та в розділ 3 </w:t>
      </w:r>
      <w:r w:rsidR="00146B12">
        <w:rPr>
          <w:rFonts w:ascii="Times New Roman" w:hAnsi="Times New Roman"/>
          <w:sz w:val="28"/>
          <w:szCs w:val="28"/>
          <w:lang w:val="uk-UA"/>
        </w:rPr>
        <w:t xml:space="preserve">цього звіту </w:t>
      </w:r>
      <w:r w:rsidR="00146B12" w:rsidRPr="00146B12">
        <w:rPr>
          <w:rFonts w:ascii="Times New Roman" w:hAnsi="Times New Roman"/>
          <w:sz w:val="28"/>
          <w:szCs w:val="28"/>
          <w:lang w:val="uk-UA"/>
        </w:rPr>
        <w:t>додано тип ПЗ: «На новий розгляд за нововиявлен</w:t>
      </w:r>
      <w:r w:rsidR="00146B12">
        <w:rPr>
          <w:rFonts w:ascii="Times New Roman" w:hAnsi="Times New Roman"/>
          <w:sz w:val="28"/>
          <w:szCs w:val="28"/>
          <w:lang w:val="uk-UA"/>
        </w:rPr>
        <w:t>ими обставинами (1 інстанція)».</w:t>
      </w:r>
    </w:p>
    <w:p w:rsidR="00994174" w:rsidRDefault="00994174" w:rsidP="00146B12">
      <w:pPr>
        <w:pStyle w:val="af0"/>
        <w:spacing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В комп’ютерній мережі суду встановлена найбільш досконала з існуючих на даний час в Україні комп’ютерна програма «Діловодство </w:t>
      </w:r>
      <w:r w:rsidRPr="0045475F">
        <w:rPr>
          <w:rFonts w:ascii="Times New Roman" w:hAnsi="Times New Roman"/>
          <w:sz w:val="28"/>
          <w:szCs w:val="28"/>
          <w:lang w:val="uk-UA"/>
        </w:rPr>
        <w:lastRenderedPageBreak/>
        <w:t>спец</w:t>
      </w:r>
      <w:r w:rsidR="00584333">
        <w:rPr>
          <w:rFonts w:ascii="Times New Roman" w:hAnsi="Times New Roman"/>
          <w:sz w:val="28"/>
          <w:szCs w:val="28"/>
          <w:lang w:val="uk-UA"/>
        </w:rPr>
        <w:t>іалізованого суду». Станом на 30</w:t>
      </w:r>
      <w:r w:rsidRPr="0045475F">
        <w:rPr>
          <w:rFonts w:ascii="Times New Roman" w:hAnsi="Times New Roman"/>
          <w:sz w:val="28"/>
          <w:szCs w:val="28"/>
          <w:lang w:val="uk-UA"/>
        </w:rPr>
        <w:t xml:space="preserve"> </w:t>
      </w:r>
      <w:r w:rsidR="00584333">
        <w:rPr>
          <w:rFonts w:ascii="Times New Roman" w:hAnsi="Times New Roman"/>
          <w:sz w:val="28"/>
          <w:szCs w:val="28"/>
          <w:lang w:val="uk-UA"/>
        </w:rPr>
        <w:t xml:space="preserve">грудня </w:t>
      </w:r>
      <w:r w:rsidRPr="0045475F">
        <w:rPr>
          <w:rFonts w:ascii="Times New Roman" w:hAnsi="Times New Roman"/>
          <w:sz w:val="28"/>
          <w:szCs w:val="28"/>
          <w:lang w:val="uk-UA"/>
        </w:rPr>
        <w:t>201</w:t>
      </w:r>
      <w:r>
        <w:rPr>
          <w:rFonts w:ascii="Times New Roman" w:hAnsi="Times New Roman"/>
          <w:sz w:val="28"/>
          <w:szCs w:val="28"/>
          <w:lang w:val="uk-UA"/>
        </w:rPr>
        <w:t>6</w:t>
      </w:r>
      <w:r w:rsidRPr="0045475F">
        <w:rPr>
          <w:rFonts w:ascii="Times New Roman" w:hAnsi="Times New Roman"/>
          <w:sz w:val="28"/>
          <w:szCs w:val="28"/>
          <w:lang w:val="uk-UA"/>
        </w:rPr>
        <w:t xml:space="preserve"> року в Рівненському окружному адміністративному суді встановлена версія 1.</w:t>
      </w:r>
      <w:r w:rsidR="00584333">
        <w:rPr>
          <w:rFonts w:ascii="Times New Roman" w:hAnsi="Times New Roman"/>
          <w:sz w:val="28"/>
          <w:szCs w:val="28"/>
          <w:lang w:val="uk-UA"/>
        </w:rPr>
        <w:t>28.3</w:t>
      </w:r>
    </w:p>
    <w:p w:rsidR="00994174" w:rsidRDefault="00994174" w:rsidP="00994174">
      <w:pPr>
        <w:pStyle w:val="af0"/>
        <w:spacing w:line="360" w:lineRule="auto"/>
        <w:ind w:left="0" w:firstLine="709"/>
        <w:jc w:val="both"/>
        <w:rPr>
          <w:rFonts w:ascii="Times New Roman" w:hAnsi="Times New Roman"/>
          <w:sz w:val="28"/>
          <w:szCs w:val="28"/>
          <w:lang w:val="uk-UA"/>
        </w:rPr>
      </w:pPr>
      <w:r w:rsidRPr="00795118">
        <w:rPr>
          <w:rFonts w:ascii="Times New Roman" w:hAnsi="Times New Roman"/>
          <w:sz w:val="28"/>
          <w:szCs w:val="28"/>
          <w:lang w:val="uk-UA"/>
        </w:rPr>
        <w:t xml:space="preserve">Слід відмітити, що головним спеціалістом </w:t>
      </w:r>
      <w:r>
        <w:rPr>
          <w:rFonts w:ascii="Times New Roman" w:hAnsi="Times New Roman"/>
          <w:sz w:val="28"/>
          <w:szCs w:val="28"/>
          <w:lang w:val="uk-UA"/>
        </w:rPr>
        <w:t xml:space="preserve">з інформаційних технологій </w:t>
      </w:r>
      <w:r w:rsidR="00072D50">
        <w:rPr>
          <w:rFonts w:ascii="Times New Roman" w:hAnsi="Times New Roman"/>
          <w:sz w:val="28"/>
          <w:szCs w:val="28"/>
          <w:lang w:val="uk-UA"/>
        </w:rPr>
        <w:t xml:space="preserve">протягом 2016 року </w:t>
      </w:r>
      <w:r w:rsidR="00146B12" w:rsidRPr="00146B12">
        <w:rPr>
          <w:rFonts w:ascii="Times New Roman" w:hAnsi="Times New Roman"/>
          <w:sz w:val="28"/>
          <w:szCs w:val="28"/>
          <w:lang w:val="uk-UA"/>
        </w:rPr>
        <w:t xml:space="preserve">постійно </w:t>
      </w:r>
      <w:r w:rsidR="00072D50">
        <w:rPr>
          <w:rFonts w:ascii="Times New Roman" w:hAnsi="Times New Roman"/>
          <w:sz w:val="28"/>
          <w:szCs w:val="28"/>
          <w:lang w:val="uk-UA"/>
        </w:rPr>
        <w:t>проводилися</w:t>
      </w:r>
      <w:r>
        <w:rPr>
          <w:rFonts w:ascii="Times New Roman" w:hAnsi="Times New Roman"/>
          <w:sz w:val="28"/>
          <w:szCs w:val="28"/>
          <w:lang w:val="uk-UA"/>
        </w:rPr>
        <w:t xml:space="preserve"> </w:t>
      </w:r>
      <w:r w:rsidRPr="00795118">
        <w:rPr>
          <w:rFonts w:ascii="Times New Roman" w:hAnsi="Times New Roman"/>
          <w:sz w:val="28"/>
          <w:szCs w:val="28"/>
          <w:lang w:val="uk-UA"/>
        </w:rPr>
        <w:t xml:space="preserve">заняття з працівниками апарату суду щодо роботи з автоматизованою системою документообігу суду. </w:t>
      </w:r>
      <w:r w:rsidR="00072D50">
        <w:rPr>
          <w:rFonts w:ascii="Times New Roman" w:hAnsi="Times New Roman"/>
          <w:sz w:val="28"/>
          <w:szCs w:val="28"/>
          <w:lang w:val="uk-UA"/>
        </w:rPr>
        <w:t>Найбільш актуальними такі заняття</w:t>
      </w:r>
      <w:r w:rsidRPr="00795118">
        <w:rPr>
          <w:rFonts w:ascii="Times New Roman" w:hAnsi="Times New Roman"/>
          <w:sz w:val="28"/>
          <w:szCs w:val="28"/>
          <w:lang w:val="uk-UA"/>
        </w:rPr>
        <w:t xml:space="preserve"> </w:t>
      </w:r>
      <w:r w:rsidR="00072D50">
        <w:rPr>
          <w:rFonts w:ascii="Times New Roman" w:hAnsi="Times New Roman"/>
          <w:sz w:val="28"/>
          <w:szCs w:val="28"/>
          <w:lang w:val="uk-UA"/>
        </w:rPr>
        <w:t>були після встановлення чергових</w:t>
      </w:r>
      <w:r w:rsidRPr="00795118">
        <w:rPr>
          <w:rFonts w:ascii="Times New Roman" w:hAnsi="Times New Roman"/>
          <w:sz w:val="28"/>
          <w:szCs w:val="28"/>
          <w:lang w:val="uk-UA"/>
        </w:rPr>
        <w:t xml:space="preserve"> </w:t>
      </w:r>
      <w:r w:rsidR="00072D50">
        <w:rPr>
          <w:rFonts w:ascii="Times New Roman" w:hAnsi="Times New Roman"/>
          <w:sz w:val="28"/>
          <w:szCs w:val="28"/>
          <w:lang w:val="uk-UA"/>
        </w:rPr>
        <w:t>оновлень</w:t>
      </w:r>
      <w:r w:rsidRPr="00795118">
        <w:rPr>
          <w:rFonts w:ascii="Times New Roman" w:hAnsi="Times New Roman"/>
          <w:sz w:val="28"/>
          <w:szCs w:val="28"/>
          <w:lang w:val="uk-UA"/>
        </w:rPr>
        <w:t xml:space="preserve"> до програми</w:t>
      </w:r>
      <w:r w:rsidR="00072D50">
        <w:rPr>
          <w:rFonts w:ascii="Times New Roman" w:hAnsi="Times New Roman"/>
          <w:sz w:val="28"/>
          <w:szCs w:val="28"/>
          <w:lang w:val="uk-UA"/>
        </w:rPr>
        <w:t xml:space="preserve"> КП «ДСС»</w:t>
      </w:r>
      <w:r w:rsidRPr="00795118">
        <w:rPr>
          <w:rFonts w:ascii="Times New Roman" w:hAnsi="Times New Roman"/>
          <w:sz w:val="28"/>
          <w:szCs w:val="28"/>
          <w:lang w:val="uk-UA"/>
        </w:rPr>
        <w:t>. Крім того, вказані навчання в обов’язковому порядку проводяться з новими працівниками, зарахованими до штату суду.</w:t>
      </w:r>
    </w:p>
    <w:p w:rsidR="0094032B" w:rsidRDefault="0094032B" w:rsidP="0094032B">
      <w:pPr>
        <w:ind w:firstLine="709"/>
        <w:jc w:val="center"/>
        <w:rPr>
          <w:rFonts w:ascii="Times New Roman" w:hAnsi="Times New Roman"/>
          <w:b/>
          <w:sz w:val="28"/>
          <w:szCs w:val="28"/>
          <w:lang w:val="uk-UA"/>
        </w:rPr>
      </w:pPr>
      <w:r>
        <w:rPr>
          <w:rFonts w:ascii="Times New Roman" w:hAnsi="Times New Roman"/>
          <w:b/>
          <w:sz w:val="28"/>
          <w:szCs w:val="28"/>
          <w:lang w:val="uk-UA"/>
        </w:rPr>
        <w:t xml:space="preserve">2. </w:t>
      </w:r>
      <w:r w:rsidRPr="0094032B">
        <w:rPr>
          <w:rFonts w:ascii="Times New Roman" w:hAnsi="Times New Roman"/>
          <w:b/>
          <w:sz w:val="28"/>
          <w:szCs w:val="28"/>
          <w:lang w:val="uk-UA"/>
        </w:rPr>
        <w:t>Стан ведення судової статистики в Рівненському окружному адміністративному суді.</w:t>
      </w:r>
    </w:p>
    <w:p w:rsidR="00406CE0" w:rsidRDefault="00406CE0" w:rsidP="00406CE0">
      <w:pPr>
        <w:spacing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Організацію ведення обліково-статистичної роботи в суді забезпечує голова суду,  керівник</w:t>
      </w:r>
      <w:r>
        <w:rPr>
          <w:rFonts w:ascii="Times New Roman" w:hAnsi="Times New Roman"/>
          <w:sz w:val="28"/>
          <w:szCs w:val="28"/>
          <w:lang w:val="uk-UA"/>
        </w:rPr>
        <w:t xml:space="preserve"> апарату суду і головний спеціаліст із судової статистики</w:t>
      </w:r>
      <w:r w:rsidRPr="00406CE0">
        <w:rPr>
          <w:rFonts w:ascii="Times New Roman" w:hAnsi="Times New Roman"/>
          <w:sz w:val="28"/>
          <w:szCs w:val="28"/>
          <w:lang w:val="uk-UA"/>
        </w:rPr>
        <w:t>.</w:t>
      </w:r>
    </w:p>
    <w:p w:rsidR="00406CE0" w:rsidRPr="00406CE0" w:rsidRDefault="00406CE0" w:rsidP="00406CE0">
      <w:pPr>
        <w:spacing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Обов’язки щодо складання та обробки статистичних даних, накопичення та збереження інформації про діяльність суду, подання звітності суду, проведення аналізів отриманих даних, підготовка довідок про роботу суду</w:t>
      </w:r>
      <w:r w:rsidR="003F7044">
        <w:rPr>
          <w:rFonts w:ascii="Times New Roman" w:hAnsi="Times New Roman"/>
          <w:sz w:val="28"/>
          <w:szCs w:val="28"/>
          <w:lang w:val="uk-UA"/>
        </w:rPr>
        <w:t>,</w:t>
      </w:r>
      <w:r w:rsidRPr="00406CE0">
        <w:rPr>
          <w:rFonts w:ascii="Times New Roman" w:hAnsi="Times New Roman"/>
          <w:sz w:val="28"/>
          <w:szCs w:val="28"/>
          <w:lang w:val="uk-UA"/>
        </w:rPr>
        <w:t xml:space="preserve"> віднесених до компетенції відділу кадрової та аналітично-статистичної роботи, покладено та виконується головним спеціалістом з судової статистики.</w:t>
      </w:r>
    </w:p>
    <w:p w:rsidR="00406CE0" w:rsidRDefault="00406CE0" w:rsidP="00406CE0">
      <w:pPr>
        <w:spacing w:after="0" w:line="360" w:lineRule="auto"/>
        <w:ind w:firstLine="709"/>
        <w:jc w:val="both"/>
        <w:rPr>
          <w:rFonts w:ascii="Times New Roman" w:hAnsi="Times New Roman"/>
          <w:sz w:val="28"/>
          <w:szCs w:val="28"/>
          <w:lang w:val="uk-UA"/>
        </w:rPr>
      </w:pPr>
      <w:r w:rsidRPr="00406CE0">
        <w:rPr>
          <w:rFonts w:ascii="Times New Roman" w:hAnsi="Times New Roman"/>
          <w:sz w:val="28"/>
          <w:szCs w:val="28"/>
          <w:lang w:val="uk-UA"/>
        </w:rPr>
        <w:t>Для реалізації напрямку роботи у сфе</w:t>
      </w:r>
      <w:r w:rsidR="003F7044">
        <w:rPr>
          <w:rFonts w:ascii="Times New Roman" w:hAnsi="Times New Roman"/>
          <w:sz w:val="28"/>
          <w:szCs w:val="28"/>
          <w:lang w:val="uk-UA"/>
        </w:rPr>
        <w:t>рі ведення статистичного обліку</w:t>
      </w:r>
      <w:r w:rsidRPr="00406CE0">
        <w:rPr>
          <w:rFonts w:ascii="Times New Roman" w:hAnsi="Times New Roman"/>
          <w:sz w:val="28"/>
          <w:szCs w:val="28"/>
          <w:lang w:val="uk-UA"/>
        </w:rPr>
        <w:t xml:space="preserve"> головним спеціалістом з </w:t>
      </w:r>
      <w:r w:rsidR="003F7044">
        <w:rPr>
          <w:rFonts w:ascii="Times New Roman" w:hAnsi="Times New Roman"/>
          <w:sz w:val="28"/>
          <w:szCs w:val="28"/>
          <w:lang w:val="uk-UA"/>
        </w:rPr>
        <w:t>судової статистики</w:t>
      </w:r>
      <w:r w:rsidRPr="00406CE0">
        <w:rPr>
          <w:rFonts w:ascii="Times New Roman" w:hAnsi="Times New Roman"/>
          <w:sz w:val="28"/>
          <w:szCs w:val="28"/>
          <w:lang w:val="uk-UA"/>
        </w:rPr>
        <w:t xml:space="preserve"> постійно здійснюється аналіз статистичних даних, періодично проводиться перевірка правильності та повноти заповнення обліково-статистичних карток на адміністративні справи</w:t>
      </w:r>
      <w:r w:rsidR="0003346B">
        <w:rPr>
          <w:rFonts w:ascii="Times New Roman" w:hAnsi="Times New Roman"/>
          <w:sz w:val="28"/>
          <w:szCs w:val="28"/>
          <w:lang w:val="uk-UA"/>
        </w:rPr>
        <w:t xml:space="preserve"> і матеріали</w:t>
      </w:r>
      <w:r w:rsidRPr="00406CE0">
        <w:rPr>
          <w:rFonts w:ascii="Times New Roman" w:hAnsi="Times New Roman"/>
          <w:sz w:val="28"/>
          <w:szCs w:val="28"/>
          <w:lang w:val="uk-UA"/>
        </w:rPr>
        <w:t xml:space="preserve">. </w:t>
      </w:r>
    </w:p>
    <w:p w:rsidR="00406CE0" w:rsidRPr="00406CE0" w:rsidRDefault="00406CE0" w:rsidP="00406C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Штатний розпис Рівненського окружного адміністративного суду включає одну посаду головного спеціаліста із судової статистики, яка на даний час є заповненою. </w:t>
      </w:r>
    </w:p>
    <w:p w:rsidR="00406CE0" w:rsidRDefault="00406CE0" w:rsidP="00406C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Головний спеціаліст із судової статистики володіє</w:t>
      </w:r>
      <w:r w:rsidRPr="00406CE0">
        <w:rPr>
          <w:rFonts w:ascii="Times New Roman" w:hAnsi="Times New Roman"/>
          <w:sz w:val="28"/>
          <w:szCs w:val="28"/>
          <w:lang w:val="uk-UA"/>
        </w:rPr>
        <w:t xml:space="preserve"> досвідом роботи, необхідним</w:t>
      </w:r>
      <w:r>
        <w:rPr>
          <w:rFonts w:ascii="Times New Roman" w:hAnsi="Times New Roman"/>
          <w:sz w:val="28"/>
          <w:szCs w:val="28"/>
          <w:lang w:val="uk-UA"/>
        </w:rPr>
        <w:t xml:space="preserve"> для виконання покладених на нього</w:t>
      </w:r>
      <w:r w:rsidRPr="00406CE0">
        <w:rPr>
          <w:rFonts w:ascii="Times New Roman" w:hAnsi="Times New Roman"/>
          <w:sz w:val="28"/>
          <w:szCs w:val="28"/>
          <w:lang w:val="uk-UA"/>
        </w:rPr>
        <w:t xml:space="preserve"> обов’яз</w:t>
      </w:r>
      <w:r>
        <w:rPr>
          <w:rFonts w:ascii="Times New Roman" w:hAnsi="Times New Roman"/>
          <w:sz w:val="28"/>
          <w:szCs w:val="28"/>
          <w:lang w:val="uk-UA"/>
        </w:rPr>
        <w:t xml:space="preserve">ків та неодноразово підвищував </w:t>
      </w:r>
      <w:r w:rsidRPr="00406CE0">
        <w:rPr>
          <w:rFonts w:ascii="Times New Roman" w:hAnsi="Times New Roman"/>
          <w:sz w:val="28"/>
          <w:szCs w:val="28"/>
          <w:lang w:val="uk-UA"/>
        </w:rPr>
        <w:t xml:space="preserve">рівень </w:t>
      </w:r>
      <w:r>
        <w:rPr>
          <w:rFonts w:ascii="Times New Roman" w:hAnsi="Times New Roman"/>
          <w:sz w:val="28"/>
          <w:szCs w:val="28"/>
          <w:lang w:val="uk-UA"/>
        </w:rPr>
        <w:t xml:space="preserve">своїх </w:t>
      </w:r>
      <w:r w:rsidRPr="00406CE0">
        <w:rPr>
          <w:rFonts w:ascii="Times New Roman" w:hAnsi="Times New Roman"/>
          <w:sz w:val="28"/>
          <w:szCs w:val="28"/>
          <w:lang w:val="uk-UA"/>
        </w:rPr>
        <w:t>професійних знань за програмами Націонал</w:t>
      </w:r>
      <w:r w:rsidR="0003346B">
        <w:rPr>
          <w:rFonts w:ascii="Times New Roman" w:hAnsi="Times New Roman"/>
          <w:sz w:val="28"/>
          <w:szCs w:val="28"/>
          <w:lang w:val="uk-UA"/>
        </w:rPr>
        <w:t>ьної школи суддів України, брав</w:t>
      </w:r>
      <w:r w:rsidRPr="00406CE0">
        <w:rPr>
          <w:rFonts w:ascii="Times New Roman" w:hAnsi="Times New Roman"/>
          <w:sz w:val="28"/>
          <w:szCs w:val="28"/>
          <w:lang w:val="uk-UA"/>
        </w:rPr>
        <w:t xml:space="preserve"> участь у рі</w:t>
      </w:r>
      <w:r w:rsidR="0003346B">
        <w:rPr>
          <w:rFonts w:ascii="Times New Roman" w:hAnsi="Times New Roman"/>
          <w:sz w:val="28"/>
          <w:szCs w:val="28"/>
          <w:lang w:val="uk-UA"/>
        </w:rPr>
        <w:t>зних навчаннях та семінарах</w:t>
      </w:r>
      <w:r w:rsidR="00E57E75">
        <w:rPr>
          <w:rFonts w:ascii="Times New Roman" w:hAnsi="Times New Roman"/>
          <w:sz w:val="28"/>
          <w:szCs w:val="28"/>
          <w:lang w:val="uk-UA"/>
        </w:rPr>
        <w:t>, в тому числі в режимі відеоконференцій</w:t>
      </w:r>
      <w:r w:rsidRPr="00406CE0">
        <w:rPr>
          <w:rFonts w:ascii="Times New Roman" w:hAnsi="Times New Roman"/>
          <w:sz w:val="28"/>
          <w:szCs w:val="28"/>
          <w:lang w:val="uk-UA"/>
        </w:rPr>
        <w:t>.</w:t>
      </w:r>
    </w:p>
    <w:p w:rsidR="0003346B" w:rsidRDefault="0003346B" w:rsidP="00406CE0">
      <w:pPr>
        <w:spacing w:after="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Питання кадрового забезпечення апарату суду працівниками, які займаються первинним обліком і звітністю, вирішено на належному рівні.</w:t>
      </w:r>
    </w:p>
    <w:p w:rsidR="0003346B" w:rsidRPr="0003346B" w:rsidRDefault="0003346B" w:rsidP="0003346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Головний спеціаліст забезпечує</w:t>
      </w:r>
      <w:r w:rsidRPr="0003346B">
        <w:rPr>
          <w:rFonts w:ascii="Times New Roman" w:hAnsi="Times New Roman"/>
          <w:sz w:val="28"/>
          <w:szCs w:val="28"/>
          <w:lang w:val="uk-UA"/>
        </w:rPr>
        <w:t xml:space="preserve"> дотримання єдиного порядку обліку та опрацювання статистичних даних для складання звіт</w:t>
      </w:r>
      <w:r>
        <w:rPr>
          <w:rFonts w:ascii="Times New Roman" w:hAnsi="Times New Roman"/>
          <w:sz w:val="28"/>
          <w:szCs w:val="28"/>
          <w:lang w:val="uk-UA"/>
        </w:rPr>
        <w:t>ів і аналітичних оглядів, веде</w:t>
      </w:r>
      <w:r w:rsidRPr="0003346B">
        <w:rPr>
          <w:rFonts w:ascii="Times New Roman" w:hAnsi="Times New Roman"/>
          <w:sz w:val="28"/>
          <w:szCs w:val="28"/>
          <w:lang w:val="uk-UA"/>
        </w:rPr>
        <w:t xml:space="preserve"> автоматизований облік реєстраційн</w:t>
      </w:r>
      <w:r>
        <w:rPr>
          <w:rFonts w:ascii="Times New Roman" w:hAnsi="Times New Roman"/>
          <w:sz w:val="28"/>
          <w:szCs w:val="28"/>
          <w:lang w:val="uk-UA"/>
        </w:rPr>
        <w:t>их карток в КП «ДСС», здійснює</w:t>
      </w:r>
      <w:r w:rsidRPr="0003346B">
        <w:rPr>
          <w:rFonts w:ascii="Times New Roman" w:hAnsi="Times New Roman"/>
          <w:sz w:val="28"/>
          <w:szCs w:val="28"/>
          <w:lang w:val="uk-UA"/>
        </w:rPr>
        <w:t xml:space="preserve"> оперативний пошук обліково-інформаційних даних, а також роботу з розрахунку навантаження на суддів із складанням таблиць та відображенням динаміки. </w:t>
      </w:r>
    </w:p>
    <w:p w:rsidR="0003346B" w:rsidRDefault="0003346B" w:rsidP="0003346B">
      <w:pPr>
        <w:spacing w:after="0" w:line="360" w:lineRule="auto"/>
        <w:ind w:firstLine="709"/>
        <w:jc w:val="both"/>
        <w:rPr>
          <w:rFonts w:ascii="Times New Roman" w:hAnsi="Times New Roman"/>
          <w:sz w:val="28"/>
          <w:szCs w:val="28"/>
          <w:lang w:val="uk-UA"/>
        </w:rPr>
      </w:pPr>
      <w:r w:rsidRPr="0003346B">
        <w:rPr>
          <w:rFonts w:ascii="Times New Roman" w:hAnsi="Times New Roman"/>
          <w:sz w:val="28"/>
          <w:szCs w:val="28"/>
          <w:lang w:val="uk-UA"/>
        </w:rPr>
        <w:t>Систематично ведеться робота, спрямована на вдосконалення порядку ведення обліково-інформаційних карток. Надається практична допомога працівникам апарату суду, які безпосередньо несуть відповідальність за внесення даних в обліково-інформаційні картки, а саме: проводяться індивідуальні навчання з наданням роз’яснень щодо</w:t>
      </w:r>
      <w:r w:rsidR="00E57E75">
        <w:rPr>
          <w:rFonts w:ascii="Times New Roman" w:hAnsi="Times New Roman"/>
          <w:sz w:val="28"/>
          <w:szCs w:val="28"/>
          <w:lang w:val="uk-UA"/>
        </w:rPr>
        <w:t xml:space="preserve"> внесення статистичної інформації  в обліково-інформаційні картки справ</w:t>
      </w:r>
      <w:r w:rsidRPr="0003346B">
        <w:rPr>
          <w:rFonts w:ascii="Times New Roman" w:hAnsi="Times New Roman"/>
          <w:sz w:val="28"/>
          <w:szCs w:val="28"/>
          <w:lang w:val="uk-UA"/>
        </w:rPr>
        <w:t>.</w:t>
      </w:r>
    </w:p>
    <w:p w:rsidR="00BA1036" w:rsidRDefault="00BA1036" w:rsidP="00BA1036">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На виконання Рішення Ради суддів адміністративних судів України №155 від 02 грудня 2013 року «Про затвердження форм інформації про основні показники здійснення судочинства окружними та апеляційними адміністративними судами та Інструкції щодо їх заповнення», головним спеціалістом із судової статистики щомісяця до 6 числа після періоду, за який формується інформація, на підставі довідок, поданих помічниками суддів, формується</w:t>
      </w:r>
      <w:r w:rsidR="004A6818">
        <w:rPr>
          <w:rFonts w:ascii="Times New Roman" w:hAnsi="Times New Roman"/>
          <w:sz w:val="28"/>
          <w:szCs w:val="28"/>
          <w:lang w:val="uk-UA"/>
        </w:rPr>
        <w:t xml:space="preserve"> в КП «ДСС» </w:t>
      </w:r>
      <w:r w:rsidRPr="0045475F">
        <w:rPr>
          <w:rFonts w:ascii="Times New Roman" w:hAnsi="Times New Roman"/>
          <w:sz w:val="28"/>
          <w:szCs w:val="28"/>
          <w:lang w:val="uk-UA"/>
        </w:rPr>
        <w:t xml:space="preserve"> та подається до Житомирського апеляційного адміністративного суду інформація про основні показники здійснення судочинства Рівненського окружного адміністративного суду. </w:t>
      </w:r>
    </w:p>
    <w:p w:rsidR="00BA1036" w:rsidRDefault="00BA1036" w:rsidP="00BA1036">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lastRenderedPageBreak/>
        <w:t xml:space="preserve">Судді </w:t>
      </w:r>
      <w:r>
        <w:rPr>
          <w:rFonts w:ascii="Times New Roman" w:hAnsi="Times New Roman"/>
          <w:sz w:val="28"/>
          <w:szCs w:val="28"/>
          <w:lang w:val="uk-UA"/>
        </w:rPr>
        <w:t xml:space="preserve">Рівненського окружного адміністративного суду </w:t>
      </w:r>
      <w:r w:rsidRPr="0045475F">
        <w:rPr>
          <w:rFonts w:ascii="Times New Roman" w:hAnsi="Times New Roman"/>
          <w:sz w:val="28"/>
          <w:szCs w:val="28"/>
          <w:lang w:val="uk-UA"/>
        </w:rPr>
        <w:t>конт</w:t>
      </w:r>
      <w:r>
        <w:rPr>
          <w:rFonts w:ascii="Times New Roman" w:hAnsi="Times New Roman"/>
          <w:sz w:val="28"/>
          <w:szCs w:val="28"/>
          <w:lang w:val="uk-UA"/>
        </w:rPr>
        <w:t>ролюють, щоб кожного місяця до 3</w:t>
      </w:r>
      <w:r w:rsidRPr="0045475F">
        <w:rPr>
          <w:rFonts w:ascii="Times New Roman" w:hAnsi="Times New Roman"/>
          <w:sz w:val="28"/>
          <w:szCs w:val="28"/>
          <w:lang w:val="uk-UA"/>
        </w:rPr>
        <w:t xml:space="preserve"> числа після звітного періоду помічниками бул</w:t>
      </w:r>
      <w:r>
        <w:rPr>
          <w:rFonts w:ascii="Times New Roman" w:hAnsi="Times New Roman"/>
          <w:sz w:val="28"/>
          <w:szCs w:val="28"/>
          <w:lang w:val="uk-UA"/>
        </w:rPr>
        <w:t>о подано головному спеціалісту і</w:t>
      </w:r>
      <w:r w:rsidR="003F7044">
        <w:rPr>
          <w:rFonts w:ascii="Times New Roman" w:hAnsi="Times New Roman"/>
          <w:sz w:val="28"/>
          <w:szCs w:val="28"/>
          <w:lang w:val="uk-UA"/>
        </w:rPr>
        <w:t>з</w:t>
      </w:r>
      <w:r w:rsidRPr="0045475F">
        <w:rPr>
          <w:rFonts w:ascii="Times New Roman" w:hAnsi="Times New Roman"/>
          <w:sz w:val="28"/>
          <w:szCs w:val="28"/>
          <w:lang w:val="uk-UA"/>
        </w:rPr>
        <w:t xml:space="preserve"> судової статистики інформацію про основні показники здійснення судочинства відповідно до Інструкції щодо за</w:t>
      </w:r>
      <w:r w:rsidR="004A6818">
        <w:rPr>
          <w:rFonts w:ascii="Times New Roman" w:hAnsi="Times New Roman"/>
          <w:sz w:val="28"/>
          <w:szCs w:val="28"/>
          <w:lang w:val="uk-UA"/>
        </w:rPr>
        <w:t xml:space="preserve">повнення </w:t>
      </w:r>
      <w:r w:rsidR="00E57E75">
        <w:rPr>
          <w:rFonts w:ascii="Times New Roman" w:hAnsi="Times New Roman"/>
          <w:sz w:val="28"/>
          <w:szCs w:val="28"/>
          <w:lang w:val="uk-UA"/>
        </w:rPr>
        <w:t>вказаної інформації</w:t>
      </w:r>
      <w:r w:rsidRPr="0045475F">
        <w:rPr>
          <w:rFonts w:ascii="Times New Roman" w:hAnsi="Times New Roman"/>
          <w:sz w:val="28"/>
          <w:szCs w:val="28"/>
          <w:lang w:val="uk-UA"/>
        </w:rPr>
        <w:t>.</w:t>
      </w:r>
    </w:p>
    <w:p w:rsidR="004A6818" w:rsidRDefault="00690770" w:rsidP="00BA1036">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П</w:t>
      </w:r>
      <w:r w:rsidR="00B741DB">
        <w:rPr>
          <w:rFonts w:ascii="Times New Roman" w:hAnsi="Times New Roman"/>
          <w:sz w:val="28"/>
          <w:szCs w:val="28"/>
          <w:lang w:val="uk-UA"/>
        </w:rPr>
        <w:t xml:space="preserve">ротягом 2016 року </w:t>
      </w:r>
      <w:r w:rsidR="004A6818">
        <w:rPr>
          <w:rFonts w:ascii="Times New Roman" w:hAnsi="Times New Roman"/>
          <w:sz w:val="28"/>
          <w:szCs w:val="28"/>
          <w:lang w:val="uk-UA"/>
        </w:rPr>
        <w:t xml:space="preserve">на запит Вищого адміністративного суду України </w:t>
      </w:r>
      <w:r w:rsidR="004A6818" w:rsidRPr="004A6818">
        <w:rPr>
          <w:rFonts w:ascii="Times New Roman" w:hAnsi="Times New Roman"/>
          <w:sz w:val="28"/>
          <w:szCs w:val="28"/>
          <w:lang w:val="uk-UA"/>
        </w:rPr>
        <w:t>№2106/11/10/14-14 від 08.12.2014 р</w:t>
      </w:r>
      <w:r w:rsidR="004A6818">
        <w:rPr>
          <w:rFonts w:ascii="Times New Roman" w:hAnsi="Times New Roman"/>
          <w:sz w:val="28"/>
          <w:szCs w:val="28"/>
          <w:lang w:val="uk-UA"/>
        </w:rPr>
        <w:t xml:space="preserve">. </w:t>
      </w:r>
      <w:r w:rsidR="00B741DB">
        <w:rPr>
          <w:rFonts w:ascii="Times New Roman" w:hAnsi="Times New Roman"/>
          <w:sz w:val="28"/>
          <w:szCs w:val="28"/>
          <w:lang w:val="uk-UA"/>
        </w:rPr>
        <w:t xml:space="preserve">Рівненський окружний адміністративний суд два рази на місяць направляв </w:t>
      </w:r>
      <w:r w:rsidR="00B741DB" w:rsidRPr="00B741DB">
        <w:rPr>
          <w:rFonts w:ascii="Times New Roman" w:hAnsi="Times New Roman"/>
          <w:sz w:val="28"/>
          <w:szCs w:val="28"/>
          <w:lang w:val="uk-UA"/>
        </w:rPr>
        <w:t>показники надходження та розгляду справ пов’язаних із застосуванням Закону України «Про очищення влади», які надійшли до Рівненського окружного суду</w:t>
      </w:r>
      <w:r w:rsidR="00B741DB">
        <w:rPr>
          <w:rFonts w:ascii="Times New Roman" w:hAnsi="Times New Roman"/>
          <w:sz w:val="28"/>
          <w:szCs w:val="28"/>
          <w:lang w:val="uk-UA"/>
        </w:rPr>
        <w:t xml:space="preserve">. </w:t>
      </w:r>
    </w:p>
    <w:p w:rsidR="00B741DB" w:rsidRDefault="00B741DB" w:rsidP="00146B12">
      <w:pPr>
        <w:pStyle w:val="ae"/>
        <w:spacing w:line="360" w:lineRule="auto"/>
        <w:ind w:firstLine="709"/>
        <w:jc w:val="both"/>
        <w:rPr>
          <w:sz w:val="28"/>
          <w:szCs w:val="28"/>
          <w:lang w:val="uk-UA"/>
        </w:rPr>
      </w:pPr>
      <w:r>
        <w:rPr>
          <w:rFonts w:eastAsia="MS Mincho"/>
          <w:sz w:val="28"/>
          <w:szCs w:val="28"/>
          <w:lang w:val="uk-UA"/>
        </w:rPr>
        <w:t xml:space="preserve">Головним спеціалістом із судової статистики суду </w:t>
      </w:r>
      <w:r w:rsidRPr="0045475F">
        <w:rPr>
          <w:rFonts w:eastAsia="MS Mincho"/>
          <w:sz w:val="28"/>
          <w:szCs w:val="28"/>
          <w:lang w:val="uk-UA"/>
        </w:rPr>
        <w:t>за період роботи з 01.01.201</w:t>
      </w:r>
      <w:r>
        <w:rPr>
          <w:rFonts w:eastAsia="MS Mincho"/>
          <w:sz w:val="28"/>
          <w:szCs w:val="28"/>
          <w:lang w:val="uk-UA"/>
        </w:rPr>
        <w:t>6</w:t>
      </w:r>
      <w:r w:rsidR="00146B12">
        <w:rPr>
          <w:rFonts w:eastAsia="MS Mincho"/>
          <w:sz w:val="28"/>
          <w:szCs w:val="28"/>
          <w:lang w:val="uk-UA"/>
        </w:rPr>
        <w:t>. по 31.12</w:t>
      </w:r>
      <w:r w:rsidRPr="0045475F">
        <w:rPr>
          <w:rFonts w:eastAsia="MS Mincho"/>
          <w:sz w:val="28"/>
          <w:szCs w:val="28"/>
          <w:lang w:val="uk-UA"/>
        </w:rPr>
        <w:t>.201</w:t>
      </w:r>
      <w:r>
        <w:rPr>
          <w:rFonts w:eastAsia="MS Mincho"/>
          <w:sz w:val="28"/>
          <w:szCs w:val="28"/>
          <w:lang w:val="uk-UA"/>
        </w:rPr>
        <w:t>6</w:t>
      </w:r>
      <w:r w:rsidRPr="0045475F">
        <w:rPr>
          <w:rFonts w:eastAsia="MS Mincho"/>
          <w:sz w:val="28"/>
          <w:szCs w:val="28"/>
          <w:lang w:val="uk-UA"/>
        </w:rPr>
        <w:t xml:space="preserve">р. складено «Звіт судів першої інстанції про розгляд справ у порядку адміністративного судочинства» за формою 2 </w:t>
      </w:r>
      <w:r w:rsidRPr="0045475F">
        <w:rPr>
          <w:sz w:val="28"/>
          <w:szCs w:val="28"/>
          <w:lang w:val="uk-UA"/>
        </w:rPr>
        <w:t>– А, «Звіт про розгляд судами справ про адміністративні правопорушення та щодо осіб, які притягнуті до адміністративної відповідальності» за формою № 3 «Звіт щодо звернення до виконання рішень судів у частині м</w:t>
      </w:r>
      <w:r w:rsidR="003F7044">
        <w:rPr>
          <w:sz w:val="28"/>
          <w:szCs w:val="28"/>
          <w:lang w:val="uk-UA"/>
        </w:rPr>
        <w:t>айнових стягнень» за формою № 4</w:t>
      </w:r>
      <w:r w:rsidRPr="0045475F">
        <w:rPr>
          <w:sz w:val="28"/>
          <w:szCs w:val="28"/>
          <w:lang w:val="uk-UA"/>
        </w:rPr>
        <w:t xml:space="preserve"> «Звіт про справляння, звільнення від сплати та повернення судового збору в місцевих та апеляційних судах» за формою 10 </w:t>
      </w:r>
      <w:r w:rsidR="001B3D04">
        <w:rPr>
          <w:sz w:val="28"/>
          <w:szCs w:val="28"/>
          <w:lang w:val="uk-UA"/>
        </w:rPr>
        <w:t>за</w:t>
      </w:r>
      <w:r w:rsidR="0052413E">
        <w:rPr>
          <w:sz w:val="28"/>
          <w:szCs w:val="28"/>
          <w:lang w:val="uk-UA"/>
        </w:rPr>
        <w:t xml:space="preserve"> перше півріччя 2016 року</w:t>
      </w:r>
      <w:r w:rsidR="001B3D04">
        <w:rPr>
          <w:sz w:val="28"/>
          <w:szCs w:val="28"/>
          <w:lang w:val="uk-UA"/>
        </w:rPr>
        <w:t xml:space="preserve"> </w:t>
      </w:r>
      <w:r w:rsidR="0052413E">
        <w:rPr>
          <w:sz w:val="28"/>
          <w:szCs w:val="28"/>
          <w:lang w:val="uk-UA"/>
        </w:rPr>
        <w:t>і за 2016</w:t>
      </w:r>
      <w:r w:rsidR="001B3D04">
        <w:rPr>
          <w:sz w:val="28"/>
          <w:szCs w:val="28"/>
          <w:lang w:val="uk-UA"/>
        </w:rPr>
        <w:t xml:space="preserve"> рік</w:t>
      </w:r>
      <w:r>
        <w:rPr>
          <w:sz w:val="28"/>
          <w:szCs w:val="28"/>
          <w:lang w:val="uk-UA"/>
        </w:rPr>
        <w:t>.</w:t>
      </w:r>
      <w:r w:rsidRPr="0045475F">
        <w:rPr>
          <w:sz w:val="28"/>
          <w:szCs w:val="28"/>
          <w:lang w:val="uk-UA"/>
        </w:rPr>
        <w:t xml:space="preserve"> </w:t>
      </w:r>
      <w:r w:rsidR="00146B12">
        <w:rPr>
          <w:sz w:val="28"/>
          <w:szCs w:val="28"/>
          <w:lang w:val="uk-UA"/>
        </w:rPr>
        <w:t>Звітність за формою 10 також складалась за перший і третій квартал 2016 року.</w:t>
      </w:r>
    </w:p>
    <w:p w:rsidR="008A2B09" w:rsidRDefault="008A2B09" w:rsidP="008A2B09">
      <w:pPr>
        <w:spacing w:before="240" w:line="360" w:lineRule="auto"/>
        <w:ind w:left="20" w:right="40" w:firstLine="709"/>
        <w:jc w:val="both"/>
        <w:rPr>
          <w:rFonts w:ascii="Times New Roman" w:hAnsi="Times New Roman"/>
          <w:sz w:val="28"/>
          <w:szCs w:val="28"/>
          <w:lang w:val="uk-UA" w:eastAsia="uk-UA"/>
        </w:rPr>
      </w:pPr>
      <w:r w:rsidRPr="0045475F">
        <w:rPr>
          <w:rFonts w:ascii="Times New Roman" w:hAnsi="Times New Roman"/>
          <w:sz w:val="28"/>
          <w:szCs w:val="28"/>
          <w:lang w:val="uk-UA" w:eastAsia="uk-UA"/>
        </w:rPr>
        <w:t>Статистична звітність складається за допомогою КП «ДСС»</w:t>
      </w:r>
      <w:r>
        <w:rPr>
          <w:rFonts w:ascii="Times New Roman" w:hAnsi="Times New Roman"/>
          <w:sz w:val="28"/>
          <w:szCs w:val="28"/>
          <w:lang w:val="uk-UA" w:eastAsia="uk-UA"/>
        </w:rPr>
        <w:t xml:space="preserve"> </w:t>
      </w:r>
      <w:r w:rsidR="003F7044">
        <w:rPr>
          <w:rFonts w:ascii="Times New Roman" w:hAnsi="Times New Roman"/>
          <w:sz w:val="28"/>
          <w:szCs w:val="28"/>
          <w:lang w:val="uk-UA" w:eastAsia="uk-UA"/>
        </w:rPr>
        <w:t xml:space="preserve">в </w:t>
      </w:r>
      <w:r>
        <w:rPr>
          <w:rFonts w:ascii="Times New Roman" w:hAnsi="Times New Roman"/>
          <w:sz w:val="28"/>
          <w:szCs w:val="28"/>
          <w:lang w:val="uk-UA" w:eastAsia="uk-UA"/>
        </w:rPr>
        <w:t>автоматизованому режимі</w:t>
      </w:r>
      <w:r w:rsidRPr="0045475F">
        <w:rPr>
          <w:rFonts w:ascii="Times New Roman" w:hAnsi="Times New Roman"/>
          <w:sz w:val="28"/>
          <w:szCs w:val="28"/>
          <w:lang w:val="uk-UA" w:eastAsia="uk-UA"/>
        </w:rPr>
        <w:t xml:space="preserve">. В Рівненському окружному адміністративному суді розроблено </w:t>
      </w:r>
      <w:r>
        <w:rPr>
          <w:rFonts w:ascii="Times New Roman" w:hAnsi="Times New Roman"/>
          <w:sz w:val="28"/>
          <w:szCs w:val="28"/>
          <w:lang w:val="uk-UA" w:eastAsia="uk-UA"/>
        </w:rPr>
        <w:t xml:space="preserve">ефективну </w:t>
      </w:r>
      <w:r w:rsidRPr="0045475F">
        <w:rPr>
          <w:rFonts w:ascii="Times New Roman" w:hAnsi="Times New Roman"/>
          <w:sz w:val="28"/>
          <w:szCs w:val="28"/>
          <w:lang w:val="uk-UA" w:eastAsia="uk-UA"/>
        </w:rPr>
        <w:t>систему фільтрів в КП «ДСС», які дозволяють в автоматизованому режимі одержувати</w:t>
      </w:r>
      <w:r>
        <w:rPr>
          <w:rFonts w:ascii="Times New Roman" w:hAnsi="Times New Roman"/>
          <w:sz w:val="28"/>
          <w:szCs w:val="28"/>
          <w:lang w:val="uk-UA" w:eastAsia="uk-UA"/>
        </w:rPr>
        <w:t xml:space="preserve"> дані</w:t>
      </w:r>
      <w:r w:rsidRPr="0045475F">
        <w:rPr>
          <w:rFonts w:ascii="Times New Roman" w:hAnsi="Times New Roman"/>
          <w:sz w:val="28"/>
          <w:szCs w:val="28"/>
          <w:lang w:val="uk-UA" w:eastAsia="uk-UA"/>
        </w:rPr>
        <w:t xml:space="preserve">, необхідні для </w:t>
      </w:r>
      <w:r>
        <w:rPr>
          <w:rFonts w:ascii="Times New Roman" w:hAnsi="Times New Roman"/>
          <w:sz w:val="28"/>
          <w:szCs w:val="28"/>
          <w:lang w:val="uk-UA" w:eastAsia="uk-UA"/>
        </w:rPr>
        <w:t>підготовки і формування статистичної звітності</w:t>
      </w:r>
      <w:r w:rsidR="00146B12">
        <w:rPr>
          <w:rFonts w:ascii="Times New Roman" w:hAnsi="Times New Roman"/>
          <w:sz w:val="28"/>
          <w:szCs w:val="28"/>
          <w:lang w:val="uk-UA" w:eastAsia="uk-UA"/>
        </w:rPr>
        <w:t xml:space="preserve">, відправляти їх одержувачу, </w:t>
      </w:r>
      <w:r w:rsidR="00146B12" w:rsidRPr="00146B12">
        <w:rPr>
          <w:rFonts w:ascii="Times New Roman" w:hAnsi="Times New Roman"/>
          <w:sz w:val="28"/>
          <w:szCs w:val="28"/>
          <w:lang w:val="uk-UA" w:eastAsia="uk-UA"/>
        </w:rPr>
        <w:t>а також</w:t>
      </w:r>
      <w:r w:rsidR="00146B12">
        <w:rPr>
          <w:rFonts w:ascii="Times New Roman" w:hAnsi="Times New Roman"/>
          <w:sz w:val="28"/>
          <w:szCs w:val="28"/>
          <w:lang w:val="uk-UA" w:eastAsia="uk-UA"/>
        </w:rPr>
        <w:t xml:space="preserve"> відслідковувати їх перевірку і затвердження</w:t>
      </w:r>
      <w:r>
        <w:rPr>
          <w:rFonts w:ascii="Times New Roman" w:hAnsi="Times New Roman"/>
          <w:sz w:val="28"/>
          <w:szCs w:val="28"/>
          <w:lang w:val="uk-UA" w:eastAsia="uk-UA"/>
        </w:rPr>
        <w:t>.</w:t>
      </w:r>
    </w:p>
    <w:p w:rsidR="00046013" w:rsidRDefault="008A2B09" w:rsidP="008A2B09">
      <w:pPr>
        <w:pStyle w:val="ae"/>
        <w:spacing w:line="360" w:lineRule="auto"/>
        <w:ind w:firstLine="709"/>
        <w:jc w:val="both"/>
        <w:rPr>
          <w:color w:val="000000"/>
          <w:sz w:val="28"/>
          <w:szCs w:val="28"/>
          <w:lang w:val="uk-UA"/>
        </w:rPr>
      </w:pPr>
      <w:r>
        <w:rPr>
          <w:color w:val="000000"/>
          <w:sz w:val="28"/>
          <w:szCs w:val="28"/>
          <w:lang w:val="uk-UA"/>
        </w:rPr>
        <w:lastRenderedPageBreak/>
        <w:t xml:space="preserve">На виконання вимог </w:t>
      </w:r>
      <w:r w:rsidRPr="0045475F">
        <w:rPr>
          <w:sz w:val="28"/>
          <w:szCs w:val="28"/>
          <w:lang w:val="uk-UA"/>
        </w:rPr>
        <w:t>наказ</w:t>
      </w:r>
      <w:r>
        <w:rPr>
          <w:sz w:val="28"/>
          <w:szCs w:val="28"/>
          <w:lang w:val="uk-UA"/>
        </w:rPr>
        <w:t xml:space="preserve">у </w:t>
      </w:r>
      <w:r w:rsidRPr="0045475F">
        <w:rPr>
          <w:sz w:val="28"/>
          <w:szCs w:val="28"/>
          <w:lang w:val="uk-UA"/>
        </w:rPr>
        <w:t xml:space="preserve"> Державної судової адміністрації України від 17.01.2014р. №9 «Про оприлюднення звітності </w:t>
      </w:r>
      <w:r>
        <w:rPr>
          <w:sz w:val="28"/>
          <w:szCs w:val="28"/>
          <w:lang w:val="uk-UA"/>
        </w:rPr>
        <w:t xml:space="preserve">про стан здійснення правосуддя», </w:t>
      </w:r>
      <w:r w:rsidR="00046013">
        <w:rPr>
          <w:color w:val="000000"/>
          <w:sz w:val="28"/>
          <w:szCs w:val="28"/>
          <w:lang w:val="uk-UA"/>
        </w:rPr>
        <w:t>с</w:t>
      </w:r>
      <w:r>
        <w:rPr>
          <w:color w:val="000000"/>
          <w:sz w:val="28"/>
          <w:szCs w:val="28"/>
          <w:lang w:val="uk-UA"/>
        </w:rPr>
        <w:t>татистична з</w:t>
      </w:r>
      <w:r w:rsidRPr="0045475F">
        <w:rPr>
          <w:color w:val="000000"/>
          <w:sz w:val="28"/>
          <w:szCs w:val="28"/>
          <w:lang w:val="uk-UA"/>
        </w:rPr>
        <w:t>вітність про стан зд</w:t>
      </w:r>
      <w:r>
        <w:rPr>
          <w:color w:val="000000"/>
          <w:sz w:val="28"/>
          <w:szCs w:val="28"/>
          <w:lang w:val="uk-UA"/>
        </w:rPr>
        <w:t xml:space="preserve">ійснення правосуддя РОАС за </w:t>
      </w:r>
      <w:r w:rsidR="001B3D04">
        <w:rPr>
          <w:color w:val="000000"/>
          <w:sz w:val="28"/>
          <w:szCs w:val="28"/>
          <w:lang w:val="uk-UA"/>
        </w:rPr>
        <w:t xml:space="preserve">перше півріччя 2016 року </w:t>
      </w:r>
      <w:r>
        <w:rPr>
          <w:color w:val="000000"/>
          <w:sz w:val="28"/>
          <w:szCs w:val="28"/>
          <w:lang w:val="uk-UA"/>
        </w:rPr>
        <w:t xml:space="preserve">була </w:t>
      </w:r>
      <w:r w:rsidRPr="0045475F">
        <w:rPr>
          <w:color w:val="000000"/>
          <w:sz w:val="28"/>
          <w:szCs w:val="28"/>
          <w:lang w:val="uk-UA"/>
        </w:rPr>
        <w:t>оприлюднена на веб-сайті суду у складі веб-портал</w:t>
      </w:r>
      <w:r w:rsidR="00070F61">
        <w:rPr>
          <w:color w:val="000000"/>
          <w:sz w:val="28"/>
          <w:szCs w:val="28"/>
          <w:lang w:val="uk-UA"/>
        </w:rPr>
        <w:t>у судової влади України у липн</w:t>
      </w:r>
      <w:r>
        <w:rPr>
          <w:color w:val="000000"/>
          <w:sz w:val="28"/>
          <w:szCs w:val="28"/>
          <w:lang w:val="uk-UA"/>
        </w:rPr>
        <w:t>і</w:t>
      </w:r>
      <w:r w:rsidR="00046013">
        <w:rPr>
          <w:color w:val="000000"/>
          <w:sz w:val="28"/>
          <w:szCs w:val="28"/>
          <w:lang w:val="uk-UA"/>
        </w:rPr>
        <w:t xml:space="preserve"> 2016</w:t>
      </w:r>
      <w:r w:rsidRPr="0045475F">
        <w:rPr>
          <w:color w:val="000000"/>
          <w:sz w:val="28"/>
          <w:szCs w:val="28"/>
          <w:lang w:val="uk-UA"/>
        </w:rPr>
        <w:t xml:space="preserve"> року</w:t>
      </w:r>
      <w:r w:rsidR="00046013">
        <w:rPr>
          <w:color w:val="000000"/>
          <w:sz w:val="28"/>
          <w:szCs w:val="28"/>
          <w:lang w:val="uk-UA"/>
        </w:rPr>
        <w:t>.</w:t>
      </w:r>
    </w:p>
    <w:p w:rsidR="008A2B09" w:rsidRDefault="00046013" w:rsidP="00146B12">
      <w:pPr>
        <w:pStyle w:val="ae"/>
        <w:spacing w:line="360" w:lineRule="auto"/>
        <w:ind w:firstLine="709"/>
        <w:jc w:val="both"/>
        <w:rPr>
          <w:color w:val="000000"/>
          <w:sz w:val="28"/>
          <w:szCs w:val="28"/>
          <w:lang w:val="uk-UA"/>
        </w:rPr>
      </w:pPr>
      <w:r>
        <w:rPr>
          <w:color w:val="000000"/>
          <w:sz w:val="28"/>
          <w:szCs w:val="28"/>
          <w:lang w:val="uk-UA"/>
        </w:rPr>
        <w:t xml:space="preserve">Крім того, згідно з рішенням Ради Суддів України від 02 квітня 2015 року №28 щодо оцінювання роботи суду в Україні, в </w:t>
      </w:r>
      <w:r w:rsidR="008B0978">
        <w:rPr>
          <w:color w:val="000000"/>
          <w:sz w:val="28"/>
          <w:szCs w:val="28"/>
          <w:lang w:val="uk-UA"/>
        </w:rPr>
        <w:t xml:space="preserve">липні </w:t>
      </w:r>
      <w:r>
        <w:rPr>
          <w:color w:val="000000"/>
          <w:sz w:val="28"/>
          <w:szCs w:val="28"/>
          <w:lang w:val="uk-UA"/>
        </w:rPr>
        <w:t xml:space="preserve">2016 року Рівненським окружним адміністративним судом було сформовано і оприлюднено </w:t>
      </w:r>
      <w:r w:rsidRPr="0045475F">
        <w:rPr>
          <w:color w:val="000000"/>
          <w:sz w:val="28"/>
          <w:szCs w:val="28"/>
          <w:lang w:val="uk-UA"/>
        </w:rPr>
        <w:t>на веб-сайті суду</w:t>
      </w:r>
      <w:r>
        <w:rPr>
          <w:color w:val="000000"/>
          <w:sz w:val="28"/>
          <w:szCs w:val="28"/>
          <w:lang w:val="uk-UA"/>
        </w:rPr>
        <w:t xml:space="preserve"> базові показники роботи суду за </w:t>
      </w:r>
      <w:r w:rsidR="008B0978">
        <w:rPr>
          <w:color w:val="000000"/>
          <w:sz w:val="28"/>
          <w:szCs w:val="28"/>
          <w:lang w:val="uk-UA"/>
        </w:rPr>
        <w:t>перше півріччя 2016 ро</w:t>
      </w:r>
      <w:r>
        <w:rPr>
          <w:color w:val="000000"/>
          <w:sz w:val="28"/>
          <w:szCs w:val="28"/>
          <w:lang w:val="uk-UA"/>
        </w:rPr>
        <w:t>к</w:t>
      </w:r>
      <w:r w:rsidR="008B0978">
        <w:rPr>
          <w:color w:val="000000"/>
          <w:sz w:val="28"/>
          <w:szCs w:val="28"/>
          <w:lang w:val="uk-UA"/>
        </w:rPr>
        <w:t>у</w:t>
      </w:r>
      <w:r>
        <w:rPr>
          <w:color w:val="000000"/>
          <w:sz w:val="28"/>
          <w:szCs w:val="28"/>
          <w:lang w:val="uk-UA"/>
        </w:rPr>
        <w:t>.</w:t>
      </w:r>
    </w:p>
    <w:p w:rsidR="00690770" w:rsidRPr="00690770" w:rsidRDefault="00D1765F" w:rsidP="00690770">
      <w:pPr>
        <w:pStyle w:val="ae"/>
        <w:spacing w:line="360" w:lineRule="auto"/>
        <w:ind w:firstLine="709"/>
        <w:jc w:val="both"/>
        <w:rPr>
          <w:sz w:val="28"/>
          <w:szCs w:val="28"/>
          <w:lang w:val="uk-UA"/>
        </w:rPr>
      </w:pPr>
      <w:r>
        <w:rPr>
          <w:sz w:val="28"/>
          <w:szCs w:val="28"/>
          <w:lang w:val="uk-UA"/>
        </w:rPr>
        <w:t>Станом на 01 січня 2016</w:t>
      </w:r>
      <w:r w:rsidR="00690770" w:rsidRPr="00690770">
        <w:rPr>
          <w:sz w:val="28"/>
          <w:szCs w:val="28"/>
          <w:lang w:val="uk-UA"/>
        </w:rPr>
        <w:t xml:space="preserve"> року у РОАС залишок </w:t>
      </w:r>
      <w:r w:rsidR="002F06D5">
        <w:rPr>
          <w:sz w:val="28"/>
          <w:szCs w:val="28"/>
          <w:lang w:val="uk-UA"/>
        </w:rPr>
        <w:t xml:space="preserve">нерозглянутих справ і матеріалів становив </w:t>
      </w:r>
      <w:r w:rsidR="008B0978">
        <w:rPr>
          <w:sz w:val="28"/>
          <w:szCs w:val="28"/>
          <w:lang w:val="uk-UA"/>
        </w:rPr>
        <w:t xml:space="preserve"> </w:t>
      </w:r>
      <w:r>
        <w:rPr>
          <w:sz w:val="28"/>
          <w:szCs w:val="28"/>
          <w:lang w:val="uk-UA"/>
        </w:rPr>
        <w:t>384</w:t>
      </w:r>
      <w:r w:rsidR="00690770" w:rsidRPr="00690770">
        <w:rPr>
          <w:sz w:val="28"/>
          <w:szCs w:val="28"/>
          <w:lang w:val="uk-UA"/>
        </w:rPr>
        <w:t xml:space="preserve"> справ</w:t>
      </w:r>
      <w:r>
        <w:rPr>
          <w:sz w:val="28"/>
          <w:szCs w:val="28"/>
          <w:lang w:val="uk-UA"/>
        </w:rPr>
        <w:t xml:space="preserve">и </w:t>
      </w:r>
      <w:r w:rsidR="008B0978">
        <w:rPr>
          <w:sz w:val="28"/>
          <w:szCs w:val="28"/>
          <w:lang w:val="uk-UA"/>
        </w:rPr>
        <w:t xml:space="preserve"> і матеріалів</w:t>
      </w:r>
      <w:r w:rsidR="002F06D5">
        <w:rPr>
          <w:sz w:val="28"/>
          <w:szCs w:val="28"/>
          <w:lang w:val="uk-UA"/>
        </w:rPr>
        <w:t>. Загалом протягом 2016</w:t>
      </w:r>
      <w:r w:rsidR="00690770" w:rsidRPr="00690770">
        <w:rPr>
          <w:sz w:val="28"/>
          <w:szCs w:val="28"/>
          <w:lang w:val="uk-UA"/>
        </w:rPr>
        <w:t xml:space="preserve"> року до суду надійшло </w:t>
      </w:r>
      <w:r>
        <w:rPr>
          <w:sz w:val="28"/>
          <w:szCs w:val="28"/>
          <w:lang w:val="uk-UA"/>
        </w:rPr>
        <w:t>3369</w:t>
      </w:r>
      <w:r w:rsidR="008B0978">
        <w:rPr>
          <w:sz w:val="28"/>
          <w:szCs w:val="28"/>
          <w:lang w:val="uk-UA"/>
        </w:rPr>
        <w:t xml:space="preserve"> </w:t>
      </w:r>
      <w:r w:rsidR="00690770" w:rsidRPr="00690770">
        <w:rPr>
          <w:sz w:val="28"/>
          <w:szCs w:val="28"/>
          <w:lang w:val="uk-UA"/>
        </w:rPr>
        <w:t>справ</w:t>
      </w:r>
      <w:r w:rsidR="002F06D5">
        <w:rPr>
          <w:sz w:val="28"/>
          <w:szCs w:val="28"/>
          <w:lang w:val="uk-UA"/>
        </w:rPr>
        <w:t xml:space="preserve"> і матеріалів</w:t>
      </w:r>
      <w:r w:rsidR="00690770" w:rsidRPr="00690770">
        <w:rPr>
          <w:sz w:val="28"/>
          <w:szCs w:val="28"/>
          <w:lang w:val="uk-UA"/>
        </w:rPr>
        <w:t xml:space="preserve">. Для  порівняння, протягом </w:t>
      </w:r>
      <w:r w:rsidR="002F06D5">
        <w:rPr>
          <w:sz w:val="28"/>
          <w:szCs w:val="28"/>
          <w:lang w:val="uk-UA"/>
        </w:rPr>
        <w:t>2015</w:t>
      </w:r>
      <w:r w:rsidR="00690770" w:rsidRPr="00690770">
        <w:rPr>
          <w:sz w:val="28"/>
          <w:szCs w:val="28"/>
          <w:lang w:val="uk-UA"/>
        </w:rPr>
        <w:t xml:space="preserve"> року всього до суду надійшло </w:t>
      </w:r>
      <w:r>
        <w:rPr>
          <w:sz w:val="28"/>
          <w:szCs w:val="28"/>
          <w:lang w:val="uk-UA"/>
        </w:rPr>
        <w:t>3709</w:t>
      </w:r>
      <w:r w:rsidR="00690770" w:rsidRPr="00690770">
        <w:rPr>
          <w:sz w:val="28"/>
          <w:szCs w:val="28"/>
          <w:lang w:val="uk-UA"/>
        </w:rPr>
        <w:t xml:space="preserve"> справ</w:t>
      </w:r>
      <w:r w:rsidR="000146C9">
        <w:rPr>
          <w:sz w:val="28"/>
          <w:szCs w:val="28"/>
          <w:lang w:val="uk-UA"/>
        </w:rPr>
        <w:t xml:space="preserve"> і матеріалів</w:t>
      </w:r>
      <w:r w:rsidR="00690770" w:rsidRPr="00690770">
        <w:rPr>
          <w:sz w:val="28"/>
          <w:szCs w:val="28"/>
          <w:lang w:val="uk-UA"/>
        </w:rPr>
        <w:t>.</w:t>
      </w:r>
    </w:p>
    <w:p w:rsidR="00690770" w:rsidRPr="00690770" w:rsidRDefault="00690770" w:rsidP="00690770">
      <w:pPr>
        <w:pStyle w:val="ae"/>
        <w:spacing w:line="360" w:lineRule="auto"/>
        <w:ind w:firstLine="709"/>
        <w:jc w:val="both"/>
        <w:rPr>
          <w:sz w:val="28"/>
          <w:szCs w:val="28"/>
          <w:lang w:val="uk-UA"/>
        </w:rPr>
      </w:pPr>
      <w:r w:rsidRPr="00690770">
        <w:rPr>
          <w:sz w:val="28"/>
          <w:szCs w:val="28"/>
          <w:lang w:val="uk-UA"/>
        </w:rPr>
        <w:t>Отже, порівняно з аналогічним періодом минулого року на</w:t>
      </w:r>
      <w:r w:rsidR="002A03E4">
        <w:rPr>
          <w:sz w:val="28"/>
          <w:szCs w:val="28"/>
          <w:lang w:val="uk-UA"/>
        </w:rPr>
        <w:t>дходження справ і матеріалів змен</w:t>
      </w:r>
      <w:r w:rsidR="00D1765F">
        <w:rPr>
          <w:sz w:val="28"/>
          <w:szCs w:val="28"/>
          <w:lang w:val="uk-UA"/>
        </w:rPr>
        <w:t>шилося на 9,2</w:t>
      </w:r>
      <w:r w:rsidRPr="00690770">
        <w:rPr>
          <w:sz w:val="28"/>
          <w:szCs w:val="28"/>
          <w:lang w:val="uk-UA"/>
        </w:rPr>
        <w:t>%.</w:t>
      </w:r>
    </w:p>
    <w:p w:rsidR="00690770" w:rsidRPr="00690770" w:rsidRDefault="002A03E4" w:rsidP="00690770">
      <w:pPr>
        <w:pStyle w:val="ae"/>
        <w:spacing w:line="360" w:lineRule="auto"/>
        <w:ind w:firstLine="709"/>
        <w:jc w:val="both"/>
        <w:rPr>
          <w:sz w:val="28"/>
          <w:szCs w:val="28"/>
          <w:lang w:val="uk-UA"/>
        </w:rPr>
      </w:pPr>
      <w:r>
        <w:rPr>
          <w:sz w:val="28"/>
          <w:szCs w:val="28"/>
          <w:lang w:val="uk-UA"/>
        </w:rPr>
        <w:t xml:space="preserve"> З урахуванням залишку 2015</w:t>
      </w:r>
      <w:r w:rsidRPr="002A03E4">
        <w:rPr>
          <w:sz w:val="28"/>
          <w:szCs w:val="28"/>
          <w:lang w:val="uk-UA"/>
        </w:rPr>
        <w:t xml:space="preserve"> </w:t>
      </w:r>
      <w:r w:rsidRPr="00690770">
        <w:rPr>
          <w:sz w:val="28"/>
          <w:szCs w:val="28"/>
          <w:lang w:val="uk-UA"/>
        </w:rPr>
        <w:t>року</w:t>
      </w:r>
      <w:r>
        <w:rPr>
          <w:sz w:val="28"/>
          <w:szCs w:val="28"/>
          <w:lang w:val="uk-UA"/>
        </w:rPr>
        <w:t xml:space="preserve"> (врахову</w:t>
      </w:r>
      <w:r w:rsidR="00D1765F">
        <w:rPr>
          <w:sz w:val="28"/>
          <w:szCs w:val="28"/>
          <w:lang w:val="uk-UA"/>
        </w:rPr>
        <w:t>ючи їх зміну на 5 матеріалів і 3</w:t>
      </w:r>
      <w:r>
        <w:rPr>
          <w:sz w:val="28"/>
          <w:szCs w:val="28"/>
          <w:lang w:val="uk-UA"/>
        </w:rPr>
        <w:t xml:space="preserve"> справи)</w:t>
      </w:r>
      <w:r w:rsidR="00690770" w:rsidRPr="00690770">
        <w:rPr>
          <w:sz w:val="28"/>
          <w:szCs w:val="28"/>
          <w:lang w:val="uk-UA"/>
        </w:rPr>
        <w:t xml:space="preserve"> на розгляді суду в </w:t>
      </w:r>
      <w:r>
        <w:rPr>
          <w:sz w:val="28"/>
          <w:szCs w:val="28"/>
          <w:lang w:val="uk-UA"/>
        </w:rPr>
        <w:t xml:space="preserve">звітному періоді </w:t>
      </w:r>
      <w:r w:rsidR="00D1765F">
        <w:rPr>
          <w:sz w:val="28"/>
          <w:szCs w:val="28"/>
          <w:lang w:val="uk-UA"/>
        </w:rPr>
        <w:t xml:space="preserve">(2016 рік) </w:t>
      </w:r>
      <w:r>
        <w:rPr>
          <w:sz w:val="28"/>
          <w:szCs w:val="28"/>
          <w:lang w:val="uk-UA"/>
        </w:rPr>
        <w:t xml:space="preserve">перебувало </w:t>
      </w:r>
      <w:r w:rsidR="00D1765F">
        <w:rPr>
          <w:sz w:val="28"/>
          <w:szCs w:val="28"/>
          <w:lang w:val="uk-UA"/>
        </w:rPr>
        <w:t>3745</w:t>
      </w:r>
      <w:r w:rsidR="00690770" w:rsidRPr="00690770">
        <w:rPr>
          <w:sz w:val="28"/>
          <w:szCs w:val="28"/>
          <w:lang w:val="uk-UA"/>
        </w:rPr>
        <w:t xml:space="preserve"> справ</w:t>
      </w:r>
      <w:r>
        <w:rPr>
          <w:sz w:val="28"/>
          <w:szCs w:val="28"/>
          <w:lang w:val="uk-UA"/>
        </w:rPr>
        <w:t xml:space="preserve"> і матеріалів</w:t>
      </w:r>
      <w:r w:rsidR="00690770" w:rsidRPr="00690770">
        <w:rPr>
          <w:sz w:val="28"/>
          <w:szCs w:val="28"/>
          <w:lang w:val="uk-UA"/>
        </w:rPr>
        <w:t>.</w:t>
      </w:r>
    </w:p>
    <w:p w:rsidR="00690770" w:rsidRDefault="00690770" w:rsidP="00690770">
      <w:pPr>
        <w:pStyle w:val="ae"/>
        <w:spacing w:line="360" w:lineRule="auto"/>
        <w:ind w:firstLine="709"/>
        <w:jc w:val="both"/>
        <w:rPr>
          <w:sz w:val="28"/>
          <w:szCs w:val="28"/>
          <w:lang w:val="uk-UA"/>
        </w:rPr>
      </w:pPr>
      <w:r w:rsidRPr="00690770">
        <w:rPr>
          <w:sz w:val="28"/>
          <w:szCs w:val="28"/>
          <w:lang w:val="uk-UA"/>
        </w:rPr>
        <w:t xml:space="preserve">Загалом протягом </w:t>
      </w:r>
      <w:r w:rsidR="002A03E4">
        <w:rPr>
          <w:sz w:val="28"/>
          <w:szCs w:val="28"/>
          <w:lang w:val="uk-UA"/>
        </w:rPr>
        <w:t xml:space="preserve">2016 року </w:t>
      </w:r>
      <w:r w:rsidRPr="00690770">
        <w:rPr>
          <w:sz w:val="28"/>
          <w:szCs w:val="28"/>
          <w:lang w:val="uk-UA"/>
        </w:rPr>
        <w:t xml:space="preserve">розглянуто </w:t>
      </w:r>
      <w:r w:rsidR="00D1765F">
        <w:rPr>
          <w:sz w:val="28"/>
          <w:szCs w:val="28"/>
          <w:lang w:val="uk-UA"/>
        </w:rPr>
        <w:t>2840 справ і матеріалів, із них 1392</w:t>
      </w:r>
      <w:r w:rsidR="002A03E4">
        <w:rPr>
          <w:sz w:val="28"/>
          <w:szCs w:val="28"/>
          <w:lang w:val="uk-UA"/>
        </w:rPr>
        <w:t xml:space="preserve"> </w:t>
      </w:r>
      <w:r w:rsidR="00D1765F">
        <w:rPr>
          <w:sz w:val="28"/>
          <w:szCs w:val="28"/>
          <w:lang w:val="uk-UA"/>
        </w:rPr>
        <w:t>– справи і 1448</w:t>
      </w:r>
      <w:r w:rsidR="002A03E4">
        <w:rPr>
          <w:sz w:val="28"/>
          <w:szCs w:val="28"/>
          <w:lang w:val="uk-UA"/>
        </w:rPr>
        <w:t xml:space="preserve"> - матеріали</w:t>
      </w:r>
      <w:r w:rsidRPr="00690770">
        <w:rPr>
          <w:sz w:val="28"/>
          <w:szCs w:val="28"/>
          <w:lang w:val="uk-UA"/>
        </w:rPr>
        <w:t xml:space="preserve">. Залишок нерозглянутих справ на кінець </w:t>
      </w:r>
      <w:r w:rsidR="00D1765F">
        <w:rPr>
          <w:sz w:val="28"/>
          <w:szCs w:val="28"/>
          <w:lang w:val="uk-UA"/>
        </w:rPr>
        <w:t>червня 2016 року становить 905</w:t>
      </w:r>
      <w:r w:rsidR="002A03E4">
        <w:rPr>
          <w:sz w:val="28"/>
          <w:szCs w:val="28"/>
          <w:lang w:val="uk-UA"/>
        </w:rPr>
        <w:t xml:space="preserve"> справ і матеріалів</w:t>
      </w:r>
      <w:r w:rsidRPr="00690770">
        <w:rPr>
          <w:sz w:val="28"/>
          <w:szCs w:val="28"/>
          <w:lang w:val="uk-UA"/>
        </w:rPr>
        <w:t xml:space="preserve">. </w:t>
      </w:r>
    </w:p>
    <w:p w:rsidR="00442B70" w:rsidRDefault="00442B70" w:rsidP="00690770">
      <w:pPr>
        <w:pStyle w:val="ae"/>
        <w:spacing w:line="360" w:lineRule="auto"/>
        <w:ind w:firstLine="709"/>
        <w:jc w:val="both"/>
        <w:rPr>
          <w:sz w:val="28"/>
          <w:szCs w:val="28"/>
          <w:lang w:val="uk-UA"/>
        </w:rPr>
      </w:pPr>
      <w:r>
        <w:rPr>
          <w:sz w:val="28"/>
          <w:szCs w:val="28"/>
          <w:lang w:val="uk-UA"/>
        </w:rPr>
        <w:t xml:space="preserve">Середньомісячна </w:t>
      </w:r>
      <w:r w:rsidR="00930862">
        <w:rPr>
          <w:sz w:val="28"/>
          <w:szCs w:val="28"/>
          <w:lang w:val="uk-UA"/>
        </w:rPr>
        <w:t>кількість справ і матеріалів</w:t>
      </w:r>
      <w:r w:rsidR="00D1765F">
        <w:rPr>
          <w:sz w:val="28"/>
          <w:szCs w:val="28"/>
          <w:lang w:val="uk-UA"/>
        </w:rPr>
        <w:t xml:space="preserve"> за 2016 рік</w:t>
      </w:r>
      <w:r w:rsidR="00930862">
        <w:rPr>
          <w:sz w:val="28"/>
          <w:szCs w:val="28"/>
          <w:lang w:val="uk-UA"/>
        </w:rPr>
        <w:t>, які  надійшли</w:t>
      </w:r>
      <w:r w:rsidR="00D1765F">
        <w:rPr>
          <w:sz w:val="28"/>
          <w:szCs w:val="28"/>
          <w:lang w:val="uk-UA"/>
        </w:rPr>
        <w:t xml:space="preserve"> до суду – 107</w:t>
      </w:r>
      <w:r>
        <w:rPr>
          <w:sz w:val="28"/>
          <w:szCs w:val="28"/>
          <w:lang w:val="uk-UA"/>
        </w:rPr>
        <w:t xml:space="preserve"> </w:t>
      </w:r>
      <w:r w:rsidR="00930862">
        <w:rPr>
          <w:sz w:val="28"/>
          <w:szCs w:val="28"/>
          <w:lang w:val="uk-UA"/>
        </w:rPr>
        <w:t>справ і матеріалів, які розглянуті</w:t>
      </w:r>
      <w:r w:rsidR="00D1765F">
        <w:rPr>
          <w:sz w:val="28"/>
          <w:szCs w:val="28"/>
          <w:lang w:val="uk-UA"/>
        </w:rPr>
        <w:t xml:space="preserve"> судом – 86</w:t>
      </w:r>
      <w:r>
        <w:rPr>
          <w:sz w:val="28"/>
          <w:szCs w:val="28"/>
          <w:lang w:val="uk-UA"/>
        </w:rPr>
        <w:t xml:space="preserve"> </w:t>
      </w:r>
      <w:r w:rsidR="00D1765F">
        <w:rPr>
          <w:sz w:val="28"/>
          <w:szCs w:val="28"/>
          <w:lang w:val="uk-UA"/>
        </w:rPr>
        <w:t>справ</w:t>
      </w:r>
      <w:r>
        <w:rPr>
          <w:sz w:val="28"/>
          <w:szCs w:val="28"/>
          <w:lang w:val="uk-UA"/>
        </w:rPr>
        <w:t xml:space="preserve"> і матеріал</w:t>
      </w:r>
      <w:r w:rsidR="00D1765F">
        <w:rPr>
          <w:sz w:val="28"/>
          <w:szCs w:val="28"/>
          <w:lang w:val="uk-UA"/>
        </w:rPr>
        <w:t>ів</w:t>
      </w:r>
      <w:r>
        <w:rPr>
          <w:sz w:val="28"/>
          <w:szCs w:val="28"/>
          <w:lang w:val="uk-UA"/>
        </w:rPr>
        <w:t>.</w:t>
      </w:r>
    </w:p>
    <w:p w:rsidR="007245CA" w:rsidRDefault="007245CA" w:rsidP="00690770">
      <w:pPr>
        <w:pStyle w:val="ae"/>
        <w:spacing w:line="360" w:lineRule="auto"/>
        <w:ind w:firstLine="709"/>
        <w:jc w:val="both"/>
        <w:rPr>
          <w:sz w:val="28"/>
          <w:szCs w:val="28"/>
          <w:lang w:val="uk-UA"/>
        </w:rPr>
      </w:pPr>
      <w:r>
        <w:rPr>
          <w:sz w:val="28"/>
          <w:szCs w:val="28"/>
          <w:lang w:val="uk-UA"/>
        </w:rPr>
        <w:lastRenderedPageBreak/>
        <w:t>Для порівняння, показники надходження і розгляду справ і матеріалів за 2015 р</w:t>
      </w:r>
      <w:r w:rsidR="00D1765F">
        <w:rPr>
          <w:sz w:val="28"/>
          <w:szCs w:val="28"/>
          <w:lang w:val="uk-UA"/>
        </w:rPr>
        <w:t>ік</w:t>
      </w:r>
      <w:r>
        <w:rPr>
          <w:sz w:val="28"/>
          <w:szCs w:val="28"/>
          <w:lang w:val="uk-UA"/>
        </w:rPr>
        <w:t xml:space="preserve"> були </w:t>
      </w:r>
      <w:r w:rsidR="00B926FD">
        <w:rPr>
          <w:sz w:val="28"/>
          <w:szCs w:val="28"/>
          <w:lang w:val="uk-UA"/>
        </w:rPr>
        <w:t>59</w:t>
      </w:r>
      <w:r>
        <w:rPr>
          <w:sz w:val="28"/>
          <w:szCs w:val="28"/>
          <w:lang w:val="uk-UA"/>
        </w:rPr>
        <w:t xml:space="preserve"> і 60 відповідно.</w:t>
      </w:r>
    </w:p>
    <w:p w:rsidR="007245CA" w:rsidRDefault="007245CA" w:rsidP="00690770">
      <w:pPr>
        <w:pStyle w:val="ae"/>
        <w:spacing w:line="360" w:lineRule="auto"/>
        <w:ind w:firstLine="709"/>
        <w:jc w:val="both"/>
        <w:rPr>
          <w:sz w:val="28"/>
          <w:szCs w:val="28"/>
          <w:lang w:val="uk-UA"/>
        </w:rPr>
      </w:pPr>
      <w:r>
        <w:rPr>
          <w:sz w:val="28"/>
          <w:szCs w:val="28"/>
          <w:lang w:val="uk-UA"/>
        </w:rPr>
        <w:t>Отже, протягом 2016 року показник надходження спр</w:t>
      </w:r>
      <w:r w:rsidR="00B926FD">
        <w:rPr>
          <w:sz w:val="28"/>
          <w:szCs w:val="28"/>
          <w:lang w:val="uk-UA"/>
        </w:rPr>
        <w:t>ав і матеріалів збільшився на 44,9</w:t>
      </w:r>
      <w:r>
        <w:rPr>
          <w:sz w:val="28"/>
          <w:szCs w:val="28"/>
          <w:lang w:val="uk-UA"/>
        </w:rPr>
        <w:t>%, а показник розгляду справ і матеріалів збіл</w:t>
      </w:r>
      <w:r w:rsidR="00B926FD">
        <w:rPr>
          <w:sz w:val="28"/>
          <w:szCs w:val="28"/>
          <w:lang w:val="uk-UA"/>
        </w:rPr>
        <w:t>ьшився на 30,2</w:t>
      </w:r>
      <w:r>
        <w:rPr>
          <w:sz w:val="28"/>
          <w:szCs w:val="28"/>
          <w:lang w:val="uk-UA"/>
        </w:rPr>
        <w:t xml:space="preserve"> % порівняно з аналогічним періодом 2015 року.</w:t>
      </w:r>
    </w:p>
    <w:p w:rsidR="007245CA" w:rsidRDefault="007245CA" w:rsidP="007245CA">
      <w:pPr>
        <w:pStyle w:val="ae"/>
        <w:spacing w:line="360" w:lineRule="auto"/>
        <w:ind w:firstLine="709"/>
        <w:jc w:val="both"/>
        <w:rPr>
          <w:sz w:val="28"/>
          <w:szCs w:val="28"/>
          <w:lang w:val="uk-UA"/>
        </w:rPr>
      </w:pPr>
      <w:r>
        <w:rPr>
          <w:sz w:val="28"/>
          <w:szCs w:val="28"/>
          <w:lang w:val="uk-UA"/>
        </w:rPr>
        <w:t xml:space="preserve">Усі заходи, передбачені планом роботи суду щодо організації та проведення аналітично-статистичної роботи у </w:t>
      </w:r>
      <w:r w:rsidR="00B926FD">
        <w:rPr>
          <w:sz w:val="28"/>
          <w:szCs w:val="28"/>
          <w:lang w:val="uk-UA"/>
        </w:rPr>
        <w:t>2016 році</w:t>
      </w:r>
      <w:r>
        <w:rPr>
          <w:sz w:val="28"/>
          <w:szCs w:val="28"/>
          <w:lang w:val="uk-UA"/>
        </w:rPr>
        <w:t xml:space="preserve"> виконано повністю. </w:t>
      </w:r>
    </w:p>
    <w:p w:rsidR="00182E34" w:rsidRDefault="00182E34" w:rsidP="007245CA">
      <w:pPr>
        <w:pStyle w:val="ae"/>
        <w:spacing w:line="360" w:lineRule="auto"/>
        <w:ind w:firstLine="709"/>
        <w:jc w:val="both"/>
        <w:rPr>
          <w:sz w:val="28"/>
          <w:szCs w:val="28"/>
          <w:lang w:val="uk-UA"/>
        </w:rPr>
      </w:pPr>
    </w:p>
    <w:p w:rsidR="00182E34" w:rsidRDefault="00182E34" w:rsidP="007245CA">
      <w:pPr>
        <w:pStyle w:val="ae"/>
        <w:spacing w:line="360" w:lineRule="auto"/>
        <w:ind w:firstLine="709"/>
        <w:jc w:val="both"/>
        <w:rPr>
          <w:sz w:val="28"/>
          <w:szCs w:val="28"/>
          <w:lang w:val="uk-UA"/>
        </w:rPr>
      </w:pPr>
    </w:p>
    <w:p w:rsidR="00F478C1" w:rsidRDefault="00F478C1" w:rsidP="00F478C1">
      <w:pPr>
        <w:jc w:val="center"/>
        <w:rPr>
          <w:rFonts w:ascii="Times New Roman" w:hAnsi="Times New Roman"/>
          <w:b/>
          <w:sz w:val="28"/>
          <w:szCs w:val="28"/>
          <w:lang w:val="uk-UA"/>
        </w:rPr>
      </w:pPr>
      <w:r w:rsidRPr="00F478C1">
        <w:rPr>
          <w:rFonts w:ascii="Times New Roman" w:hAnsi="Times New Roman"/>
          <w:b/>
          <w:sz w:val="28"/>
          <w:szCs w:val="28"/>
          <w:lang w:val="uk-UA"/>
        </w:rPr>
        <w:t>3.</w:t>
      </w:r>
      <w:r>
        <w:rPr>
          <w:rFonts w:ascii="Times New Roman" w:hAnsi="Times New Roman"/>
          <w:b/>
          <w:sz w:val="28"/>
          <w:szCs w:val="28"/>
          <w:lang w:val="uk-UA"/>
        </w:rPr>
        <w:t xml:space="preserve"> </w:t>
      </w:r>
      <w:r w:rsidRPr="00F478C1">
        <w:rPr>
          <w:rFonts w:ascii="Times New Roman" w:hAnsi="Times New Roman"/>
          <w:b/>
          <w:sz w:val="28"/>
          <w:szCs w:val="28"/>
          <w:lang w:val="uk-UA"/>
        </w:rPr>
        <w:t>Стан ведення аналітичної роботи в Рівненському</w:t>
      </w:r>
      <w:r>
        <w:rPr>
          <w:rFonts w:ascii="Times New Roman" w:hAnsi="Times New Roman"/>
          <w:b/>
          <w:sz w:val="28"/>
          <w:szCs w:val="28"/>
          <w:lang w:val="uk-UA"/>
        </w:rPr>
        <w:t xml:space="preserve"> окружному адміністративному су</w:t>
      </w:r>
      <w:r w:rsidRPr="00F478C1">
        <w:rPr>
          <w:rFonts w:ascii="Times New Roman" w:hAnsi="Times New Roman"/>
          <w:b/>
          <w:sz w:val="28"/>
          <w:szCs w:val="28"/>
          <w:lang w:val="uk-UA"/>
        </w:rPr>
        <w:t>ді.</w:t>
      </w:r>
    </w:p>
    <w:p w:rsidR="00182E34" w:rsidRDefault="00182E34" w:rsidP="00182E34">
      <w:pPr>
        <w:tabs>
          <w:tab w:val="left" w:pos="0"/>
        </w:tabs>
        <w:spacing w:line="360" w:lineRule="auto"/>
        <w:ind w:firstLine="709"/>
        <w:jc w:val="both"/>
        <w:rPr>
          <w:rFonts w:ascii="Times New Roman" w:hAnsi="Times New Roman"/>
          <w:sz w:val="28"/>
          <w:szCs w:val="28"/>
          <w:lang w:val="uk-UA"/>
        </w:rPr>
      </w:pPr>
      <w:r w:rsidRPr="00795118">
        <w:rPr>
          <w:rFonts w:ascii="Times New Roman" w:hAnsi="Times New Roman"/>
          <w:sz w:val="28"/>
          <w:szCs w:val="28"/>
          <w:lang w:val="uk-UA"/>
        </w:rPr>
        <w:t xml:space="preserve">З метою належної організації у </w:t>
      </w:r>
      <w:r>
        <w:rPr>
          <w:rFonts w:ascii="Times New Roman" w:hAnsi="Times New Roman"/>
          <w:sz w:val="28"/>
          <w:szCs w:val="28"/>
          <w:lang w:val="uk-UA"/>
        </w:rPr>
        <w:t>Рівнен</w:t>
      </w:r>
      <w:r w:rsidRPr="00795118">
        <w:rPr>
          <w:rFonts w:ascii="Times New Roman" w:hAnsi="Times New Roman"/>
          <w:sz w:val="28"/>
          <w:szCs w:val="28"/>
          <w:lang w:val="uk-UA"/>
        </w:rPr>
        <w:t>ському окружному адміністративному суді роботи з ведення судової статистики, діловодства та архіву, здійснення контролю за станом діловодства у суді, забезпечення функціонування автоматизованої системи документообігу, наповнення Єдиного державного реєстру судових рішень, організації діяльності служби судових розпорядників, забезпечення достовірності показників у звітах про стан здійснення правосуддя, об’єктивності, оперативності та цілісності інформації про роботу суду, адміністрацією с</w:t>
      </w:r>
      <w:r>
        <w:rPr>
          <w:rFonts w:ascii="Times New Roman" w:hAnsi="Times New Roman"/>
          <w:sz w:val="28"/>
          <w:szCs w:val="28"/>
          <w:lang w:val="uk-UA"/>
        </w:rPr>
        <w:t>уду постійно вживаються відповідні</w:t>
      </w:r>
      <w:r w:rsidR="00930862">
        <w:rPr>
          <w:rFonts w:ascii="Times New Roman" w:hAnsi="Times New Roman"/>
          <w:sz w:val="28"/>
          <w:szCs w:val="28"/>
          <w:lang w:val="uk-UA"/>
        </w:rPr>
        <w:t xml:space="preserve"> заходи </w:t>
      </w:r>
      <w:r w:rsidRPr="00795118">
        <w:rPr>
          <w:rFonts w:ascii="Times New Roman" w:hAnsi="Times New Roman"/>
          <w:sz w:val="28"/>
          <w:szCs w:val="28"/>
          <w:lang w:val="uk-UA"/>
        </w:rPr>
        <w:t>які, в першу чергу, полягають у плануванні роботи суду.</w:t>
      </w:r>
    </w:p>
    <w:p w:rsidR="00182E34" w:rsidRPr="0045475F" w:rsidRDefault="00182E34" w:rsidP="00182E34">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Щоквартально здійснюється моніторинг стану навантаження на суддів, систематично вивчаються якісні показники розгляду адміністративних справ суддями Рівненського окружного адміністративного суду та аналізуються причини відкладення р</w:t>
      </w:r>
      <w:r>
        <w:rPr>
          <w:rFonts w:ascii="Times New Roman" w:hAnsi="Times New Roman"/>
          <w:sz w:val="28"/>
          <w:szCs w:val="28"/>
          <w:lang w:val="uk-UA"/>
        </w:rPr>
        <w:t xml:space="preserve">озгляду адміністративних справ, </w:t>
      </w:r>
      <w:r w:rsidRPr="0045475F">
        <w:rPr>
          <w:rFonts w:ascii="Times New Roman" w:hAnsi="Times New Roman"/>
          <w:sz w:val="28"/>
          <w:szCs w:val="28"/>
          <w:lang w:val="uk-UA"/>
        </w:rPr>
        <w:t xml:space="preserve">здійснюється контроль за своєчасним зверненням до виконання рішень суду, проводиться робота по удосконаленню організації прийому громадян у суді. </w:t>
      </w:r>
      <w:r>
        <w:rPr>
          <w:rFonts w:ascii="Times New Roman" w:hAnsi="Times New Roman"/>
          <w:sz w:val="28"/>
          <w:szCs w:val="28"/>
          <w:lang w:val="uk-UA"/>
        </w:rPr>
        <w:t xml:space="preserve">Кожних два </w:t>
      </w:r>
      <w:r>
        <w:rPr>
          <w:rFonts w:ascii="Times New Roman" w:hAnsi="Times New Roman"/>
          <w:sz w:val="28"/>
          <w:szCs w:val="28"/>
          <w:lang w:val="uk-UA"/>
        </w:rPr>
        <w:lastRenderedPageBreak/>
        <w:t xml:space="preserve">місяці </w:t>
      </w:r>
      <w:r w:rsidRPr="0045475F">
        <w:rPr>
          <w:rFonts w:ascii="Times New Roman" w:hAnsi="Times New Roman"/>
          <w:sz w:val="28"/>
          <w:szCs w:val="28"/>
          <w:lang w:val="uk-UA"/>
        </w:rPr>
        <w:t xml:space="preserve">суддями Рівненського окружного адміністративного суду аналізуються причини порушення строків </w:t>
      </w:r>
      <w:r>
        <w:rPr>
          <w:rFonts w:ascii="Times New Roman" w:hAnsi="Times New Roman"/>
          <w:sz w:val="28"/>
          <w:szCs w:val="28"/>
          <w:lang w:val="uk-UA"/>
        </w:rPr>
        <w:t>розгляду адміністративних справ та</w:t>
      </w:r>
      <w:r w:rsidRPr="0045475F">
        <w:rPr>
          <w:rFonts w:ascii="Times New Roman" w:hAnsi="Times New Roman"/>
          <w:sz w:val="28"/>
          <w:szCs w:val="28"/>
          <w:lang w:val="uk-UA"/>
        </w:rPr>
        <w:t xml:space="preserve"> </w:t>
      </w:r>
      <w:r>
        <w:rPr>
          <w:rFonts w:ascii="Times New Roman" w:hAnsi="Times New Roman"/>
          <w:sz w:val="28"/>
          <w:szCs w:val="28"/>
          <w:lang w:val="uk-UA"/>
        </w:rPr>
        <w:t>інші проблемні питання, що стосуються розгляду і вирішення адміністративних справ.</w:t>
      </w:r>
    </w:p>
    <w:p w:rsidR="00182E34" w:rsidRDefault="00182E34" w:rsidP="00182E34">
      <w:pPr>
        <w:pStyle w:val="af0"/>
        <w:spacing w:before="240"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В Рівненському окружному адміністративному суді регулярно проводять</w:t>
      </w:r>
      <w:r>
        <w:rPr>
          <w:rFonts w:ascii="Times New Roman" w:hAnsi="Times New Roman"/>
          <w:sz w:val="28"/>
          <w:szCs w:val="28"/>
          <w:lang w:val="uk-UA"/>
        </w:rPr>
        <w:t>ся аналізи з ведення обліково-</w:t>
      </w:r>
      <w:r w:rsidRPr="0045475F">
        <w:rPr>
          <w:rFonts w:ascii="Times New Roman" w:hAnsi="Times New Roman"/>
          <w:sz w:val="28"/>
          <w:szCs w:val="28"/>
          <w:lang w:val="uk-UA"/>
        </w:rPr>
        <w:t xml:space="preserve">статистичної роботи та </w:t>
      </w:r>
      <w:r w:rsidRPr="0045475F">
        <w:rPr>
          <w:rFonts w:ascii="Times New Roman" w:hAnsi="Times New Roman"/>
          <w:sz w:val="28"/>
          <w:szCs w:val="28"/>
        </w:rPr>
        <w:t>узагальнення судової практики</w:t>
      </w:r>
      <w:r w:rsidRPr="0045475F">
        <w:rPr>
          <w:sz w:val="28"/>
          <w:szCs w:val="28"/>
        </w:rPr>
        <w:t xml:space="preserve"> </w:t>
      </w:r>
      <w:r w:rsidRPr="0045475F">
        <w:rPr>
          <w:rFonts w:ascii="Times New Roman" w:hAnsi="Times New Roman"/>
          <w:sz w:val="28"/>
          <w:szCs w:val="28"/>
          <w:lang w:val="uk-UA"/>
        </w:rPr>
        <w:t>в суді згідно з затвердженими планами роботи суду.</w:t>
      </w:r>
    </w:p>
    <w:p w:rsidR="00D1353A" w:rsidRDefault="00182E34" w:rsidP="00D1353A">
      <w:pPr>
        <w:pStyle w:val="af0"/>
        <w:spacing w:before="240" w:line="360" w:lineRule="auto"/>
        <w:ind w:left="0" w:firstLine="709"/>
        <w:jc w:val="both"/>
        <w:rPr>
          <w:rFonts w:ascii="Times New Roman" w:hAnsi="Times New Roman"/>
          <w:sz w:val="28"/>
          <w:szCs w:val="28"/>
          <w:lang w:val="uk-UA"/>
        </w:rPr>
      </w:pPr>
      <w:r>
        <w:rPr>
          <w:rFonts w:ascii="Times New Roman" w:hAnsi="Times New Roman"/>
          <w:sz w:val="28"/>
          <w:szCs w:val="28"/>
          <w:lang w:val="uk-UA"/>
        </w:rPr>
        <w:t>Так, протягом 2016 року</w:t>
      </w:r>
      <w:r w:rsidR="00930862">
        <w:rPr>
          <w:rFonts w:ascii="Times New Roman" w:hAnsi="Times New Roman"/>
          <w:sz w:val="28"/>
          <w:szCs w:val="28"/>
          <w:lang w:val="uk-UA"/>
        </w:rPr>
        <w:t>,</w:t>
      </w:r>
      <w:r>
        <w:rPr>
          <w:rFonts w:ascii="Times New Roman" w:hAnsi="Times New Roman"/>
          <w:sz w:val="28"/>
          <w:szCs w:val="28"/>
          <w:lang w:val="uk-UA"/>
        </w:rPr>
        <w:t xml:space="preserve"> відповідно до затвердженого плану роботи суду на цей період</w:t>
      </w:r>
      <w:r w:rsidR="00930862">
        <w:rPr>
          <w:rFonts w:ascii="Times New Roman" w:hAnsi="Times New Roman"/>
          <w:sz w:val="28"/>
          <w:szCs w:val="28"/>
          <w:lang w:val="uk-UA"/>
        </w:rPr>
        <w:t>,</w:t>
      </w:r>
      <w:r>
        <w:rPr>
          <w:rFonts w:ascii="Times New Roman" w:hAnsi="Times New Roman"/>
          <w:sz w:val="28"/>
          <w:szCs w:val="28"/>
          <w:lang w:val="uk-UA"/>
        </w:rPr>
        <w:t xml:space="preserve"> суддями та працівниками апарату суду  пр</w:t>
      </w:r>
      <w:r w:rsidR="00FD77D8">
        <w:rPr>
          <w:rFonts w:ascii="Times New Roman" w:hAnsi="Times New Roman"/>
          <w:sz w:val="28"/>
          <w:szCs w:val="28"/>
          <w:lang w:val="uk-UA"/>
        </w:rPr>
        <w:t xml:space="preserve">оводилась </w:t>
      </w:r>
      <w:r>
        <w:rPr>
          <w:rFonts w:ascii="Times New Roman" w:hAnsi="Times New Roman"/>
          <w:sz w:val="28"/>
          <w:szCs w:val="28"/>
          <w:lang w:val="uk-UA"/>
        </w:rPr>
        <w:t>аналітична ро</w:t>
      </w:r>
      <w:r w:rsidR="00D1353A">
        <w:rPr>
          <w:rFonts w:ascii="Times New Roman" w:hAnsi="Times New Roman"/>
          <w:sz w:val="28"/>
          <w:szCs w:val="28"/>
          <w:lang w:val="uk-UA"/>
        </w:rPr>
        <w:t>бота, а саме:</w:t>
      </w:r>
    </w:p>
    <w:p w:rsidR="00D1353A" w:rsidRDefault="00BC6EEA" w:rsidP="003E1482">
      <w:pPr>
        <w:pStyle w:val="af0"/>
        <w:spacing w:before="240" w:line="360" w:lineRule="auto"/>
        <w:ind w:left="0"/>
        <w:jc w:val="both"/>
        <w:rPr>
          <w:rFonts w:ascii="Times New Roman" w:hAnsi="Times New Roman"/>
          <w:sz w:val="28"/>
          <w:szCs w:val="28"/>
          <w:lang w:val="uk-UA"/>
        </w:rPr>
      </w:pPr>
      <w:r>
        <w:rPr>
          <w:rFonts w:ascii="Times New Roman" w:hAnsi="Times New Roman"/>
          <w:sz w:val="28"/>
          <w:szCs w:val="28"/>
          <w:lang w:val="uk-UA"/>
        </w:rPr>
        <w:t>1.</w:t>
      </w:r>
      <w:r w:rsidR="00DF2702">
        <w:rPr>
          <w:rFonts w:ascii="Times New Roman" w:hAnsi="Times New Roman"/>
          <w:sz w:val="28"/>
          <w:szCs w:val="28"/>
          <w:lang w:val="uk-UA"/>
        </w:rPr>
        <w:t xml:space="preserve"> Проведено а</w:t>
      </w:r>
      <w:r w:rsidR="00D1353A" w:rsidRPr="00D1353A">
        <w:rPr>
          <w:rFonts w:ascii="Times New Roman" w:hAnsi="Times New Roman"/>
          <w:sz w:val="28"/>
          <w:szCs w:val="28"/>
          <w:lang w:val="uk-UA"/>
        </w:rPr>
        <w:t>наліз здійснення правосуддя Рівненським окружним адмін</w:t>
      </w:r>
      <w:r w:rsidR="00D1353A">
        <w:rPr>
          <w:rFonts w:ascii="Times New Roman" w:hAnsi="Times New Roman"/>
          <w:sz w:val="28"/>
          <w:szCs w:val="28"/>
          <w:lang w:val="uk-UA"/>
        </w:rPr>
        <w:t>істративним судом за 2015 рік</w:t>
      </w:r>
      <w:r w:rsidR="00DF2702">
        <w:rPr>
          <w:rFonts w:ascii="Times New Roman" w:hAnsi="Times New Roman"/>
          <w:sz w:val="28"/>
          <w:szCs w:val="28"/>
          <w:lang w:val="uk-UA"/>
        </w:rPr>
        <w:t xml:space="preserve"> і</w:t>
      </w:r>
      <w:r w:rsidR="00D1353A">
        <w:rPr>
          <w:rFonts w:ascii="Times New Roman" w:hAnsi="Times New Roman"/>
          <w:sz w:val="28"/>
          <w:szCs w:val="28"/>
          <w:lang w:val="uk-UA"/>
        </w:rPr>
        <w:t xml:space="preserve"> </w:t>
      </w:r>
      <w:r w:rsidR="00DF2702">
        <w:rPr>
          <w:rFonts w:ascii="Times New Roman" w:hAnsi="Times New Roman"/>
          <w:sz w:val="28"/>
          <w:szCs w:val="28"/>
          <w:lang w:val="uk-UA"/>
        </w:rPr>
        <w:t>а</w:t>
      </w:r>
      <w:r w:rsidR="00D1353A" w:rsidRPr="00D1353A">
        <w:rPr>
          <w:rFonts w:ascii="Times New Roman" w:hAnsi="Times New Roman"/>
          <w:sz w:val="28"/>
          <w:szCs w:val="28"/>
          <w:lang w:val="uk-UA"/>
        </w:rPr>
        <w:t>наліз обліково-статистичної роботи суду за 2015 рік.</w:t>
      </w:r>
    </w:p>
    <w:p w:rsidR="00D1353A" w:rsidRDefault="00D1353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3.  </w:t>
      </w:r>
      <w:r w:rsidR="00DF2702">
        <w:rPr>
          <w:rFonts w:ascii="Times New Roman" w:hAnsi="Times New Roman"/>
          <w:sz w:val="28"/>
          <w:szCs w:val="28"/>
          <w:lang w:val="uk-UA"/>
        </w:rPr>
        <w:t>Здійснено у</w:t>
      </w:r>
      <w:r>
        <w:rPr>
          <w:rFonts w:ascii="Times New Roman" w:hAnsi="Times New Roman"/>
          <w:sz w:val="28"/>
          <w:szCs w:val="28"/>
          <w:lang w:val="uk-UA"/>
        </w:rPr>
        <w:t>загальнення щодо роботи</w:t>
      </w:r>
      <w:r w:rsidRPr="00D1353A">
        <w:rPr>
          <w:rFonts w:ascii="Times New Roman" w:hAnsi="Times New Roman"/>
          <w:sz w:val="28"/>
          <w:szCs w:val="28"/>
          <w:lang w:val="uk-UA"/>
        </w:rPr>
        <w:t xml:space="preserve"> суду з розгляду звернень громадян, що надійшли протягом 2015 року.</w:t>
      </w:r>
    </w:p>
    <w:p w:rsidR="00D1353A" w:rsidRDefault="00D1353A" w:rsidP="003E1482">
      <w:pPr>
        <w:spacing w:line="360" w:lineRule="auto"/>
        <w:rPr>
          <w:rFonts w:ascii="Times New Roman" w:hAnsi="Times New Roman"/>
          <w:sz w:val="28"/>
          <w:szCs w:val="28"/>
          <w:lang w:val="uk-UA"/>
        </w:rPr>
      </w:pPr>
      <w:r>
        <w:rPr>
          <w:rFonts w:ascii="Times New Roman" w:hAnsi="Times New Roman"/>
          <w:sz w:val="28"/>
          <w:szCs w:val="28"/>
          <w:lang w:val="uk-UA"/>
        </w:rPr>
        <w:t>4. П</w:t>
      </w:r>
      <w:r w:rsidR="00DF2702">
        <w:rPr>
          <w:rFonts w:ascii="Times New Roman" w:hAnsi="Times New Roman"/>
          <w:sz w:val="28"/>
          <w:szCs w:val="28"/>
          <w:lang w:val="uk-UA"/>
        </w:rPr>
        <w:t>ідготовлено</w:t>
      </w:r>
      <w:r>
        <w:rPr>
          <w:rFonts w:ascii="Times New Roman" w:hAnsi="Times New Roman"/>
          <w:sz w:val="28"/>
          <w:szCs w:val="28"/>
          <w:lang w:val="uk-UA"/>
        </w:rPr>
        <w:t xml:space="preserve"> з</w:t>
      </w:r>
      <w:r w:rsidRPr="00D1353A">
        <w:rPr>
          <w:rFonts w:ascii="Times New Roman" w:hAnsi="Times New Roman"/>
          <w:sz w:val="28"/>
          <w:szCs w:val="28"/>
          <w:lang w:val="uk-UA"/>
        </w:rPr>
        <w:t>віт щодо результатів розгляду запитів на отримання публічної інформації протягом  2015 року.</w:t>
      </w:r>
    </w:p>
    <w:p w:rsidR="00FD77D8" w:rsidRDefault="00FD77D8"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5. </w:t>
      </w:r>
      <w:r w:rsidR="00DF2702">
        <w:rPr>
          <w:rFonts w:ascii="Times New Roman" w:hAnsi="Times New Roman"/>
          <w:sz w:val="28"/>
          <w:szCs w:val="28"/>
          <w:lang w:val="uk-UA"/>
        </w:rPr>
        <w:t>Здійснено а</w:t>
      </w:r>
      <w:r w:rsidRPr="00FD77D8">
        <w:rPr>
          <w:rFonts w:ascii="Times New Roman" w:hAnsi="Times New Roman"/>
          <w:sz w:val="28"/>
          <w:szCs w:val="28"/>
          <w:lang w:val="uk-UA"/>
        </w:rPr>
        <w:t>наліз причин залишку справ, що не розглянуті суддями Рівненського окружного адміністративного суду станом на 01.01.2016 року</w:t>
      </w:r>
      <w:r>
        <w:rPr>
          <w:rFonts w:ascii="Times New Roman" w:hAnsi="Times New Roman"/>
          <w:sz w:val="28"/>
          <w:szCs w:val="28"/>
          <w:lang w:val="uk-UA"/>
        </w:rPr>
        <w:t>.</w:t>
      </w:r>
    </w:p>
    <w:p w:rsidR="00BC6EEA" w:rsidRDefault="00BC6EE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6. </w:t>
      </w:r>
      <w:r w:rsidR="00DF2702">
        <w:rPr>
          <w:rFonts w:ascii="Times New Roman" w:hAnsi="Times New Roman"/>
          <w:sz w:val="28"/>
          <w:szCs w:val="28"/>
          <w:lang w:val="uk-UA"/>
        </w:rPr>
        <w:t>Здійснено а</w:t>
      </w:r>
      <w:r w:rsidRPr="00BC6EEA">
        <w:rPr>
          <w:rFonts w:ascii="Times New Roman" w:hAnsi="Times New Roman"/>
          <w:sz w:val="28"/>
          <w:szCs w:val="28"/>
          <w:lang w:val="uk-UA"/>
        </w:rPr>
        <w:t>наліз якісних показників розгляду  адміністративних справ суддями Рівненського окружного адміністративного суду за 2015 рік</w:t>
      </w:r>
      <w:r>
        <w:rPr>
          <w:rFonts w:ascii="Times New Roman" w:hAnsi="Times New Roman"/>
          <w:sz w:val="28"/>
          <w:szCs w:val="28"/>
          <w:lang w:val="uk-UA"/>
        </w:rPr>
        <w:t>.</w:t>
      </w:r>
    </w:p>
    <w:p w:rsidR="00BC6EEA" w:rsidRDefault="00BC6EEA"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7. </w:t>
      </w:r>
      <w:r w:rsidR="00DF2702">
        <w:rPr>
          <w:rFonts w:ascii="Times New Roman" w:hAnsi="Times New Roman"/>
          <w:sz w:val="28"/>
          <w:szCs w:val="28"/>
          <w:lang w:val="uk-UA"/>
        </w:rPr>
        <w:t>Проведено у</w:t>
      </w:r>
      <w:r w:rsidRPr="00BC6EEA">
        <w:rPr>
          <w:rFonts w:ascii="Times New Roman" w:hAnsi="Times New Roman"/>
          <w:sz w:val="28"/>
          <w:szCs w:val="28"/>
          <w:lang w:val="uk-UA"/>
        </w:rPr>
        <w:t>загальнення судової практики розгляду справ  за позовами органів Пенсійного фонду України про стягнення сум суддями Рівненського окружного адміністративного суду у 2015 році</w:t>
      </w:r>
      <w:r>
        <w:rPr>
          <w:rFonts w:ascii="Times New Roman" w:hAnsi="Times New Roman"/>
          <w:sz w:val="28"/>
          <w:szCs w:val="28"/>
          <w:lang w:val="uk-UA"/>
        </w:rPr>
        <w:t>.</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lastRenderedPageBreak/>
        <w:t xml:space="preserve">8. </w:t>
      </w:r>
      <w:r w:rsidR="00DF2702">
        <w:rPr>
          <w:rFonts w:ascii="Times New Roman" w:hAnsi="Times New Roman"/>
          <w:sz w:val="28"/>
          <w:szCs w:val="28"/>
          <w:lang w:val="uk-UA"/>
        </w:rPr>
        <w:t xml:space="preserve">Здійснено </w:t>
      </w:r>
      <w:r w:rsidRPr="0022099C">
        <w:rPr>
          <w:rFonts w:ascii="Times New Roman" w:hAnsi="Times New Roman"/>
          <w:sz w:val="28"/>
          <w:szCs w:val="28"/>
          <w:lang w:val="uk-UA"/>
        </w:rPr>
        <w:t>аналіз судової практики застосування суддями Рівненського окружного адміністративного суду н</w:t>
      </w:r>
      <w:r>
        <w:rPr>
          <w:rFonts w:ascii="Times New Roman" w:hAnsi="Times New Roman"/>
          <w:sz w:val="28"/>
          <w:szCs w:val="28"/>
          <w:lang w:val="uk-UA"/>
        </w:rPr>
        <w:t xml:space="preserve">орм КАС України  (п.4 ч.1 ст.155 КАСУ; </w:t>
      </w:r>
      <w:r w:rsidRPr="0022099C">
        <w:rPr>
          <w:rFonts w:ascii="Times New Roman" w:hAnsi="Times New Roman"/>
          <w:sz w:val="28"/>
          <w:szCs w:val="28"/>
          <w:lang w:val="uk-UA"/>
        </w:rPr>
        <w:t>п</w:t>
      </w:r>
      <w:r>
        <w:rPr>
          <w:rFonts w:ascii="Times New Roman" w:hAnsi="Times New Roman"/>
          <w:sz w:val="28"/>
          <w:szCs w:val="28"/>
          <w:lang w:val="uk-UA"/>
        </w:rPr>
        <w:t>.4 ч.1 ст.157 та ч.7 ст.9 КАСУ; ч.3 ст.160 КАСУ).</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9. </w:t>
      </w:r>
      <w:r w:rsidR="00DF2702">
        <w:rPr>
          <w:rFonts w:ascii="Times New Roman" w:hAnsi="Times New Roman"/>
          <w:sz w:val="28"/>
          <w:szCs w:val="28"/>
          <w:lang w:val="uk-UA"/>
        </w:rPr>
        <w:t>Проведено</w:t>
      </w:r>
      <w:r w:rsidRPr="0022099C">
        <w:rPr>
          <w:rFonts w:ascii="Times New Roman" w:hAnsi="Times New Roman"/>
          <w:sz w:val="28"/>
          <w:szCs w:val="28"/>
          <w:lang w:val="uk-UA"/>
        </w:rPr>
        <w:t xml:space="preserve"> узагальнення судової практики застосування суддями Рівненського окружного адміністративного суду статті 99 КАС України.</w:t>
      </w:r>
    </w:p>
    <w:p w:rsidR="0022099C" w:rsidRDefault="0022099C" w:rsidP="003E1482">
      <w:pPr>
        <w:spacing w:line="360" w:lineRule="auto"/>
        <w:rPr>
          <w:rFonts w:ascii="Times New Roman" w:hAnsi="Times New Roman"/>
          <w:sz w:val="28"/>
          <w:szCs w:val="28"/>
          <w:lang w:val="uk-UA"/>
        </w:rPr>
      </w:pPr>
      <w:r>
        <w:rPr>
          <w:rFonts w:ascii="Times New Roman" w:hAnsi="Times New Roman"/>
          <w:sz w:val="28"/>
          <w:szCs w:val="28"/>
          <w:lang w:val="uk-UA"/>
        </w:rPr>
        <w:t xml:space="preserve">10. </w:t>
      </w:r>
      <w:r w:rsidR="00DF2702">
        <w:rPr>
          <w:rFonts w:ascii="Times New Roman" w:hAnsi="Times New Roman"/>
          <w:sz w:val="28"/>
          <w:szCs w:val="28"/>
          <w:lang w:val="uk-UA"/>
        </w:rPr>
        <w:t>Проведено</w:t>
      </w:r>
      <w:r w:rsidRPr="0022099C">
        <w:rPr>
          <w:rFonts w:ascii="Times New Roman" w:hAnsi="Times New Roman"/>
          <w:sz w:val="28"/>
          <w:szCs w:val="28"/>
          <w:lang w:val="uk-UA"/>
        </w:rPr>
        <w:t xml:space="preserve"> узагальнення практики застосування Рівненським окружним адміністративним судом глав 1-4 розділу III Кодексу адміністративного судочинства України під час розгляду та вирішення адміністрат</w:t>
      </w:r>
      <w:r>
        <w:rPr>
          <w:rFonts w:ascii="Times New Roman" w:hAnsi="Times New Roman"/>
          <w:sz w:val="28"/>
          <w:szCs w:val="28"/>
          <w:lang w:val="uk-UA"/>
        </w:rPr>
        <w:t xml:space="preserve">ивних справ у </w:t>
      </w:r>
      <w:r w:rsidR="003354B6">
        <w:rPr>
          <w:rFonts w:ascii="Times New Roman" w:hAnsi="Times New Roman"/>
          <w:sz w:val="28"/>
          <w:szCs w:val="28"/>
          <w:lang w:val="uk-UA"/>
        </w:rPr>
        <w:t>2015</w:t>
      </w:r>
      <w:r w:rsidRPr="0022099C">
        <w:rPr>
          <w:rFonts w:ascii="Times New Roman" w:hAnsi="Times New Roman"/>
          <w:sz w:val="28"/>
          <w:szCs w:val="28"/>
          <w:lang w:val="uk-UA"/>
        </w:rPr>
        <w:t xml:space="preserve"> році.</w:t>
      </w:r>
    </w:p>
    <w:p w:rsidR="00FF1CFF" w:rsidRDefault="00FF1CFF" w:rsidP="00FF1CFF">
      <w:pPr>
        <w:spacing w:line="360" w:lineRule="auto"/>
        <w:rPr>
          <w:rFonts w:ascii="Times New Roman" w:hAnsi="Times New Roman"/>
          <w:sz w:val="28"/>
          <w:szCs w:val="28"/>
          <w:lang w:val="uk-UA"/>
        </w:rPr>
      </w:pPr>
      <w:r>
        <w:rPr>
          <w:rFonts w:ascii="Times New Roman" w:hAnsi="Times New Roman"/>
          <w:sz w:val="28"/>
          <w:szCs w:val="28"/>
          <w:lang w:val="uk-UA"/>
        </w:rPr>
        <w:t>11. Проведено</w:t>
      </w:r>
      <w:r w:rsidRPr="00FF1CFF">
        <w:rPr>
          <w:rFonts w:ascii="Times New Roman" w:hAnsi="Times New Roman"/>
          <w:sz w:val="28"/>
          <w:szCs w:val="28"/>
          <w:lang w:val="uk-UA"/>
        </w:rPr>
        <w:t xml:space="preserve"> аналіз здійснення правосуддя Рівненським окружним адміністративним судом за  перше півріччя 2016 року та аналіз обліково-статистичної роботи суду за перше півріччя 2016 року.</w:t>
      </w:r>
    </w:p>
    <w:p w:rsidR="00FF1CFF" w:rsidRDefault="00FF1CFF" w:rsidP="00FF1CFF">
      <w:pPr>
        <w:spacing w:line="360" w:lineRule="auto"/>
        <w:rPr>
          <w:rFonts w:ascii="Times New Roman" w:hAnsi="Times New Roman"/>
          <w:sz w:val="28"/>
          <w:szCs w:val="28"/>
          <w:lang w:val="uk-UA"/>
        </w:rPr>
      </w:pPr>
      <w:r>
        <w:rPr>
          <w:rFonts w:ascii="Times New Roman" w:hAnsi="Times New Roman"/>
          <w:sz w:val="28"/>
          <w:szCs w:val="28"/>
          <w:lang w:val="uk-UA"/>
        </w:rPr>
        <w:t xml:space="preserve">12. Здійснено узагальнення </w:t>
      </w:r>
      <w:r w:rsidRPr="00FF1CFF">
        <w:rPr>
          <w:rFonts w:ascii="Times New Roman" w:hAnsi="Times New Roman"/>
          <w:sz w:val="28"/>
          <w:szCs w:val="28"/>
          <w:lang w:val="uk-UA"/>
        </w:rPr>
        <w:t xml:space="preserve">роботи суду з розгляду звернень громадян, що надійшли протягом </w:t>
      </w:r>
      <w:r w:rsidRPr="00FF1CFF">
        <w:rPr>
          <w:rFonts w:ascii="Times New Roman" w:hAnsi="Times New Roman"/>
          <w:sz w:val="28"/>
          <w:szCs w:val="28"/>
          <w:lang w:val="en-US"/>
        </w:rPr>
        <w:t>I</w:t>
      </w:r>
      <w:r w:rsidRPr="00FF1CFF">
        <w:rPr>
          <w:rFonts w:ascii="Times New Roman" w:hAnsi="Times New Roman"/>
          <w:sz w:val="28"/>
          <w:szCs w:val="28"/>
          <w:lang w:val="uk-UA"/>
        </w:rPr>
        <w:t xml:space="preserve"> півріччя 2016 року</w:t>
      </w:r>
      <w:r>
        <w:rPr>
          <w:rFonts w:ascii="Times New Roman" w:hAnsi="Times New Roman"/>
          <w:sz w:val="28"/>
          <w:szCs w:val="28"/>
          <w:lang w:val="uk-UA"/>
        </w:rPr>
        <w:t>.</w:t>
      </w:r>
    </w:p>
    <w:p w:rsidR="00FF1CFF" w:rsidRDefault="00FF1CFF" w:rsidP="00FF1CFF">
      <w:pPr>
        <w:spacing w:line="360" w:lineRule="auto"/>
        <w:rPr>
          <w:rFonts w:ascii="Times New Roman" w:hAnsi="Times New Roman"/>
          <w:sz w:val="28"/>
          <w:szCs w:val="28"/>
          <w:lang w:val="uk-UA"/>
        </w:rPr>
      </w:pPr>
      <w:r>
        <w:rPr>
          <w:rFonts w:ascii="Times New Roman" w:hAnsi="Times New Roman"/>
          <w:sz w:val="28"/>
          <w:szCs w:val="28"/>
          <w:lang w:val="uk-UA"/>
        </w:rPr>
        <w:t>13.  Складено з</w:t>
      </w:r>
      <w:r w:rsidRPr="00FF1CFF">
        <w:rPr>
          <w:rFonts w:ascii="Times New Roman" w:hAnsi="Times New Roman"/>
          <w:sz w:val="28"/>
          <w:szCs w:val="28"/>
          <w:lang w:val="uk-UA"/>
        </w:rPr>
        <w:t>віт щодо результатів розгляду запитів на отримання публічної інформації за перше півріччя 2016 року.</w:t>
      </w:r>
    </w:p>
    <w:p w:rsidR="0052413E" w:rsidRDefault="00FF1CFF" w:rsidP="0052413E">
      <w:pPr>
        <w:spacing w:line="360" w:lineRule="auto"/>
        <w:rPr>
          <w:rFonts w:ascii="Times New Roman" w:hAnsi="Times New Roman"/>
          <w:bCs/>
          <w:sz w:val="28"/>
          <w:szCs w:val="28"/>
          <w:lang w:val="en-US"/>
        </w:rPr>
      </w:pPr>
      <w:r>
        <w:rPr>
          <w:rFonts w:ascii="Times New Roman" w:hAnsi="Times New Roman"/>
          <w:sz w:val="28"/>
          <w:szCs w:val="28"/>
          <w:lang w:val="uk-UA"/>
        </w:rPr>
        <w:t xml:space="preserve">14.  </w:t>
      </w:r>
      <w:r w:rsidR="0052413E" w:rsidRPr="0052413E">
        <w:rPr>
          <w:rFonts w:ascii="Times New Roman" w:hAnsi="Times New Roman"/>
          <w:bCs/>
          <w:sz w:val="28"/>
          <w:szCs w:val="28"/>
          <w:lang w:val="uk-UA"/>
        </w:rPr>
        <w:t>Прове</w:t>
      </w:r>
      <w:r w:rsidR="0052413E">
        <w:rPr>
          <w:rFonts w:ascii="Times New Roman" w:hAnsi="Times New Roman"/>
          <w:bCs/>
          <w:sz w:val="28"/>
          <w:szCs w:val="28"/>
          <w:lang w:val="uk-UA"/>
        </w:rPr>
        <w:t>дено</w:t>
      </w:r>
      <w:r w:rsidR="0052413E" w:rsidRPr="0052413E">
        <w:rPr>
          <w:rFonts w:ascii="Times New Roman" w:hAnsi="Times New Roman"/>
          <w:bCs/>
          <w:sz w:val="28"/>
          <w:szCs w:val="28"/>
          <w:lang w:val="uk-UA"/>
        </w:rPr>
        <w:t xml:space="preserve"> узагальнення судової практики застосування Рівненським окружним адміністративним судом Закону України «Про місцеві вибори» від 14.07.2015р. №595-</w:t>
      </w:r>
      <w:r w:rsidR="0052413E" w:rsidRPr="0052413E">
        <w:rPr>
          <w:rFonts w:ascii="Times New Roman" w:hAnsi="Times New Roman"/>
          <w:bCs/>
          <w:sz w:val="28"/>
          <w:szCs w:val="28"/>
          <w:lang w:val="en-US"/>
        </w:rPr>
        <w:t>VIII</w:t>
      </w:r>
    </w:p>
    <w:p w:rsidR="00BD5C78" w:rsidRDefault="00FF1CFF" w:rsidP="003E1482">
      <w:pPr>
        <w:spacing w:line="360" w:lineRule="auto"/>
        <w:rPr>
          <w:rFonts w:ascii="Times New Roman" w:hAnsi="Times New Roman"/>
          <w:bCs/>
          <w:sz w:val="28"/>
          <w:szCs w:val="28"/>
          <w:lang w:val="uk-UA"/>
        </w:rPr>
      </w:pPr>
      <w:r>
        <w:rPr>
          <w:rFonts w:ascii="Times New Roman" w:hAnsi="Times New Roman"/>
          <w:bCs/>
          <w:sz w:val="28"/>
          <w:szCs w:val="28"/>
          <w:lang w:val="uk-UA"/>
        </w:rPr>
        <w:t xml:space="preserve">15. </w:t>
      </w:r>
      <w:r w:rsidRPr="00FF1CFF">
        <w:rPr>
          <w:rFonts w:ascii="Times New Roman" w:hAnsi="Times New Roman"/>
          <w:bCs/>
          <w:sz w:val="28"/>
          <w:szCs w:val="28"/>
          <w:lang w:val="uk-UA"/>
        </w:rPr>
        <w:t>Прове</w:t>
      </w:r>
      <w:r>
        <w:rPr>
          <w:rFonts w:ascii="Times New Roman" w:hAnsi="Times New Roman"/>
          <w:bCs/>
          <w:sz w:val="28"/>
          <w:szCs w:val="28"/>
          <w:lang w:val="uk-UA"/>
        </w:rPr>
        <w:t>дено</w:t>
      </w:r>
      <w:r w:rsidRPr="00FF1CFF">
        <w:rPr>
          <w:rFonts w:ascii="Times New Roman" w:hAnsi="Times New Roman"/>
          <w:bCs/>
          <w:sz w:val="28"/>
          <w:szCs w:val="28"/>
          <w:lang w:val="uk-UA"/>
        </w:rPr>
        <w:t xml:space="preserve"> узагальнення причин скасування ЖААС та ВАСУ судових рішень Рівненського окружного адміністративного суду у І півріччі 2016 року.</w:t>
      </w:r>
    </w:p>
    <w:p w:rsidR="00146B12" w:rsidRPr="00FF1CFF" w:rsidRDefault="00175E77" w:rsidP="00F027AD">
      <w:pPr>
        <w:spacing w:line="360" w:lineRule="auto"/>
        <w:ind w:firstLine="709"/>
        <w:rPr>
          <w:rFonts w:ascii="Times New Roman" w:hAnsi="Times New Roman"/>
          <w:bCs/>
          <w:sz w:val="28"/>
          <w:szCs w:val="28"/>
          <w:lang w:val="uk-UA"/>
        </w:rPr>
      </w:pPr>
      <w:r>
        <w:rPr>
          <w:rFonts w:ascii="Times New Roman" w:hAnsi="Times New Roman"/>
          <w:bCs/>
          <w:sz w:val="28"/>
          <w:szCs w:val="28"/>
          <w:lang w:val="uk-UA"/>
        </w:rPr>
        <w:t>З 01 липня 2016 року по 17 вересня 2016 року в Рівненському окружному адміністративному суді відповідно до плану-графіку затвердженого головою суду було проведено комплексне оцінювання за модулями систем</w:t>
      </w:r>
      <w:r w:rsidR="002A6E61">
        <w:rPr>
          <w:rFonts w:ascii="Times New Roman" w:hAnsi="Times New Roman"/>
          <w:bCs/>
          <w:sz w:val="28"/>
          <w:szCs w:val="28"/>
          <w:lang w:val="uk-UA"/>
        </w:rPr>
        <w:t xml:space="preserve">и оцінювання роботи суду (СОРС), а саме: «Судове </w:t>
      </w:r>
      <w:r w:rsidR="002A6E61">
        <w:rPr>
          <w:rFonts w:ascii="Times New Roman" w:hAnsi="Times New Roman"/>
          <w:bCs/>
          <w:sz w:val="28"/>
          <w:szCs w:val="28"/>
          <w:lang w:val="uk-UA"/>
        </w:rPr>
        <w:lastRenderedPageBreak/>
        <w:t>адміністрування» і «Задоволеність роботою суду учасників судового процесу». За результатами проведе</w:t>
      </w:r>
      <w:r w:rsidR="00F027AD">
        <w:rPr>
          <w:rFonts w:ascii="Times New Roman" w:hAnsi="Times New Roman"/>
          <w:bCs/>
          <w:sz w:val="28"/>
          <w:szCs w:val="28"/>
          <w:lang w:val="uk-UA"/>
        </w:rPr>
        <w:t>них</w:t>
      </w:r>
      <w:r w:rsidR="002A6E61">
        <w:rPr>
          <w:rFonts w:ascii="Times New Roman" w:hAnsi="Times New Roman"/>
          <w:bCs/>
          <w:sz w:val="28"/>
          <w:szCs w:val="28"/>
          <w:lang w:val="uk-UA"/>
        </w:rPr>
        <w:t xml:space="preserve"> опитувань головним спеціалістом із судової статистики суду</w:t>
      </w:r>
      <w:r w:rsidR="00F027AD">
        <w:rPr>
          <w:rFonts w:ascii="Times New Roman" w:hAnsi="Times New Roman"/>
          <w:bCs/>
          <w:sz w:val="28"/>
          <w:szCs w:val="28"/>
          <w:lang w:val="uk-UA"/>
        </w:rPr>
        <w:t xml:space="preserve"> було підготовлено аналітичний звіт, сформовано висновки і рекомендації щодо покращення роботи суду, а також розроблено план дій щодо вдосконалення роботи суду. </w:t>
      </w:r>
      <w:r w:rsidR="002A6E61">
        <w:rPr>
          <w:rFonts w:ascii="Times New Roman" w:hAnsi="Times New Roman"/>
          <w:bCs/>
          <w:sz w:val="28"/>
          <w:szCs w:val="28"/>
          <w:lang w:val="uk-UA"/>
        </w:rPr>
        <w:t xml:space="preserve"> </w:t>
      </w:r>
    </w:p>
    <w:p w:rsidR="00BD5C78" w:rsidRDefault="00BD5C78" w:rsidP="00E75E78">
      <w:pPr>
        <w:jc w:val="center"/>
        <w:rPr>
          <w:rFonts w:ascii="Times New Roman" w:hAnsi="Times New Roman"/>
          <w:b/>
          <w:sz w:val="28"/>
          <w:szCs w:val="28"/>
          <w:lang w:val="uk-UA"/>
        </w:rPr>
      </w:pPr>
      <w:r>
        <w:rPr>
          <w:rFonts w:ascii="Times New Roman" w:hAnsi="Times New Roman"/>
          <w:b/>
          <w:sz w:val="28"/>
          <w:szCs w:val="28"/>
          <w:lang w:val="uk-UA"/>
        </w:rPr>
        <w:t xml:space="preserve">4. </w:t>
      </w:r>
      <w:r w:rsidRPr="00BD5C78">
        <w:rPr>
          <w:rFonts w:ascii="Times New Roman" w:hAnsi="Times New Roman"/>
          <w:b/>
          <w:sz w:val="28"/>
          <w:szCs w:val="28"/>
          <w:lang w:val="uk-UA"/>
        </w:rPr>
        <w:t>Проведення нарад з питань ведення обліково-статистичної роботи в Рівненському окружному адміністративному суді</w:t>
      </w:r>
      <w:r w:rsidR="000D400A">
        <w:rPr>
          <w:rFonts w:ascii="Times New Roman" w:hAnsi="Times New Roman"/>
          <w:b/>
          <w:sz w:val="28"/>
          <w:szCs w:val="28"/>
          <w:lang w:val="uk-UA"/>
        </w:rPr>
        <w:t>.</w:t>
      </w:r>
    </w:p>
    <w:p w:rsidR="00E75E78" w:rsidRPr="00E75E78" w:rsidRDefault="00E75E78" w:rsidP="00E75E78">
      <w:pPr>
        <w:jc w:val="center"/>
        <w:rPr>
          <w:rFonts w:ascii="Times New Roman" w:hAnsi="Times New Roman"/>
          <w:b/>
          <w:sz w:val="28"/>
          <w:szCs w:val="28"/>
          <w:lang w:val="uk-UA"/>
        </w:rPr>
      </w:pPr>
    </w:p>
    <w:p w:rsidR="00BD5C78" w:rsidRDefault="00F01F22" w:rsidP="00BD5C78">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Протягом </w:t>
      </w:r>
      <w:r w:rsidR="00BD5C78" w:rsidRPr="0045475F">
        <w:rPr>
          <w:rFonts w:ascii="Times New Roman" w:hAnsi="Times New Roman"/>
          <w:sz w:val="28"/>
          <w:szCs w:val="28"/>
          <w:lang w:val="uk-UA"/>
        </w:rPr>
        <w:t>201</w:t>
      </w:r>
      <w:r w:rsidR="00BD5C78">
        <w:rPr>
          <w:rFonts w:ascii="Times New Roman" w:hAnsi="Times New Roman"/>
          <w:sz w:val="28"/>
          <w:szCs w:val="28"/>
          <w:lang w:val="uk-UA"/>
        </w:rPr>
        <w:t>6</w:t>
      </w:r>
      <w:r w:rsidR="00BD5C78" w:rsidRPr="0045475F">
        <w:rPr>
          <w:rFonts w:ascii="Times New Roman" w:hAnsi="Times New Roman"/>
          <w:sz w:val="28"/>
          <w:szCs w:val="28"/>
          <w:lang w:val="uk-UA"/>
        </w:rPr>
        <w:t xml:space="preserve"> року </w:t>
      </w:r>
      <w:r w:rsidR="00BD5C78">
        <w:rPr>
          <w:rFonts w:ascii="Times New Roman" w:hAnsi="Times New Roman"/>
          <w:sz w:val="28"/>
          <w:szCs w:val="28"/>
          <w:lang w:val="uk-UA"/>
        </w:rPr>
        <w:t>керівником апарату суду і головним спеціалістом із</w:t>
      </w:r>
      <w:r w:rsidR="00BD5C78" w:rsidRPr="0045475F">
        <w:rPr>
          <w:rFonts w:ascii="Times New Roman" w:hAnsi="Times New Roman"/>
          <w:sz w:val="28"/>
          <w:szCs w:val="28"/>
          <w:lang w:val="uk-UA"/>
        </w:rPr>
        <w:t xml:space="preserve"> судової статистики з метою забезпечення достовірності, об’єктивності, оперативності, стабільності та цілісності інформації про роботу суду періодично</w:t>
      </w:r>
      <w:r w:rsidR="00BD5C78">
        <w:rPr>
          <w:rFonts w:ascii="Times New Roman" w:hAnsi="Times New Roman"/>
          <w:sz w:val="28"/>
          <w:szCs w:val="28"/>
          <w:lang w:val="uk-UA"/>
        </w:rPr>
        <w:t xml:space="preserve"> проводилися</w:t>
      </w:r>
      <w:r w:rsidR="00BD5C78" w:rsidRPr="0045475F">
        <w:rPr>
          <w:rFonts w:ascii="Times New Roman" w:hAnsi="Times New Roman"/>
          <w:sz w:val="28"/>
          <w:szCs w:val="28"/>
          <w:lang w:val="uk-UA"/>
        </w:rPr>
        <w:t xml:space="preserve"> навчальні заняття з працівниками апарату суду щодо визначення категорій адміністративних справ, вед</w:t>
      </w:r>
      <w:r w:rsidR="00930862">
        <w:rPr>
          <w:rFonts w:ascii="Times New Roman" w:hAnsi="Times New Roman"/>
          <w:sz w:val="28"/>
          <w:szCs w:val="28"/>
          <w:lang w:val="uk-UA"/>
        </w:rPr>
        <w:t>ення обліково -</w:t>
      </w:r>
      <w:r w:rsidR="00BD5C78" w:rsidRPr="0045475F">
        <w:rPr>
          <w:rFonts w:ascii="Times New Roman" w:hAnsi="Times New Roman"/>
          <w:sz w:val="28"/>
          <w:szCs w:val="28"/>
          <w:lang w:val="uk-UA"/>
        </w:rPr>
        <w:t xml:space="preserve"> статистичної роботи в суді з наданням роз’яснень щодо правильного вибору категорії справи, </w:t>
      </w:r>
      <w:r w:rsidR="00930862">
        <w:rPr>
          <w:rFonts w:ascii="Times New Roman" w:hAnsi="Times New Roman"/>
          <w:sz w:val="28"/>
          <w:szCs w:val="28"/>
          <w:lang w:val="uk-UA"/>
        </w:rPr>
        <w:t>реєстрації в обліково -</w:t>
      </w:r>
      <w:r w:rsidR="00930862" w:rsidRPr="0045475F">
        <w:rPr>
          <w:rFonts w:ascii="Times New Roman" w:hAnsi="Times New Roman"/>
          <w:sz w:val="28"/>
          <w:szCs w:val="28"/>
          <w:lang w:val="uk-UA"/>
        </w:rPr>
        <w:t xml:space="preserve"> інформаційних</w:t>
      </w:r>
      <w:r w:rsidR="00BD5C78" w:rsidRPr="0045475F">
        <w:rPr>
          <w:rFonts w:ascii="Times New Roman" w:hAnsi="Times New Roman"/>
          <w:sz w:val="28"/>
          <w:szCs w:val="28"/>
          <w:lang w:val="uk-UA"/>
        </w:rPr>
        <w:t xml:space="preserve"> документах судових справ і матеріалів та результатів їх</w:t>
      </w:r>
      <w:r w:rsidR="00930862">
        <w:rPr>
          <w:rFonts w:ascii="Times New Roman" w:hAnsi="Times New Roman"/>
          <w:sz w:val="28"/>
          <w:szCs w:val="28"/>
          <w:lang w:val="uk-UA"/>
        </w:rPr>
        <w:t>нього</w:t>
      </w:r>
      <w:r w:rsidR="00BD5C78" w:rsidRPr="0045475F">
        <w:rPr>
          <w:rFonts w:ascii="Times New Roman" w:hAnsi="Times New Roman"/>
          <w:sz w:val="28"/>
          <w:szCs w:val="28"/>
          <w:lang w:val="uk-UA"/>
        </w:rPr>
        <w:t xml:space="preserve"> розгляду, інформації про справляння, звільнення від сплати</w:t>
      </w:r>
      <w:r w:rsidR="00BD5C78">
        <w:rPr>
          <w:rFonts w:ascii="Times New Roman" w:hAnsi="Times New Roman"/>
          <w:sz w:val="28"/>
          <w:szCs w:val="28"/>
          <w:lang w:val="uk-UA"/>
        </w:rPr>
        <w:t>, присудження до стягнення</w:t>
      </w:r>
      <w:r w:rsidR="00BD5C78" w:rsidRPr="0045475F">
        <w:rPr>
          <w:rFonts w:ascii="Times New Roman" w:hAnsi="Times New Roman"/>
          <w:sz w:val="28"/>
          <w:szCs w:val="28"/>
          <w:lang w:val="uk-UA"/>
        </w:rPr>
        <w:t xml:space="preserve"> та повернення судового збору</w:t>
      </w:r>
      <w:r w:rsidR="00BD5C78">
        <w:rPr>
          <w:rFonts w:ascii="Times New Roman" w:hAnsi="Times New Roman"/>
          <w:sz w:val="28"/>
          <w:szCs w:val="28"/>
          <w:lang w:val="uk-UA"/>
        </w:rPr>
        <w:t>.</w:t>
      </w:r>
    </w:p>
    <w:p w:rsidR="00BD5C78" w:rsidRDefault="00BD5C78" w:rsidP="00BD5C78">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 xml:space="preserve">Після перевірки достовірності заповнення </w:t>
      </w:r>
      <w:r w:rsidR="00930862">
        <w:rPr>
          <w:rFonts w:ascii="Times New Roman" w:hAnsi="Times New Roman"/>
          <w:sz w:val="28"/>
          <w:szCs w:val="28"/>
          <w:lang w:val="uk-UA"/>
        </w:rPr>
        <w:t>обліково -</w:t>
      </w:r>
      <w:r w:rsidRPr="0045475F">
        <w:rPr>
          <w:rFonts w:ascii="Times New Roman" w:hAnsi="Times New Roman"/>
          <w:sz w:val="28"/>
          <w:szCs w:val="28"/>
          <w:lang w:val="uk-UA"/>
        </w:rPr>
        <w:t xml:space="preserve"> інформаційних карток на адміністративні справи</w:t>
      </w:r>
      <w:r>
        <w:rPr>
          <w:rFonts w:ascii="Times New Roman" w:hAnsi="Times New Roman"/>
          <w:sz w:val="28"/>
          <w:szCs w:val="28"/>
          <w:lang w:val="uk-UA"/>
        </w:rPr>
        <w:t>,</w:t>
      </w:r>
      <w:r w:rsidRPr="0045475F">
        <w:rPr>
          <w:rFonts w:ascii="Times New Roman" w:hAnsi="Times New Roman"/>
          <w:sz w:val="28"/>
          <w:szCs w:val="28"/>
          <w:lang w:val="uk-UA"/>
        </w:rPr>
        <w:t xml:space="preserve"> повноти надходження їх для обробки та аналізу даних судової статистики з визначенням тенденцій змін показників за результатами складання звітів про роботу суду за 20</w:t>
      </w:r>
      <w:r>
        <w:rPr>
          <w:rFonts w:ascii="Times New Roman" w:hAnsi="Times New Roman"/>
          <w:sz w:val="28"/>
          <w:szCs w:val="28"/>
          <w:lang w:val="uk-UA"/>
        </w:rPr>
        <w:t>15</w:t>
      </w:r>
      <w:r w:rsidRPr="0045475F">
        <w:rPr>
          <w:rFonts w:ascii="Times New Roman" w:hAnsi="Times New Roman"/>
          <w:sz w:val="28"/>
          <w:szCs w:val="28"/>
          <w:lang w:val="uk-UA"/>
        </w:rPr>
        <w:t xml:space="preserve"> рік</w:t>
      </w:r>
      <w:r w:rsidR="008C007C">
        <w:rPr>
          <w:rFonts w:ascii="Times New Roman" w:hAnsi="Times New Roman"/>
          <w:sz w:val="28"/>
          <w:szCs w:val="28"/>
          <w:lang w:val="uk-UA"/>
        </w:rPr>
        <w:t xml:space="preserve"> і </w:t>
      </w:r>
      <w:r w:rsidR="00754248">
        <w:rPr>
          <w:rFonts w:ascii="Times New Roman" w:hAnsi="Times New Roman"/>
          <w:sz w:val="28"/>
          <w:szCs w:val="28"/>
          <w:lang w:val="uk-UA"/>
        </w:rPr>
        <w:t>перше півріччя 2016 року</w:t>
      </w:r>
      <w:r w:rsidRPr="0045475F">
        <w:rPr>
          <w:rFonts w:ascii="Times New Roman" w:hAnsi="Times New Roman"/>
          <w:sz w:val="28"/>
          <w:szCs w:val="28"/>
          <w:lang w:val="uk-UA"/>
        </w:rPr>
        <w:t xml:space="preserve"> були проведені наради з </w:t>
      </w:r>
      <w:r>
        <w:rPr>
          <w:rFonts w:ascii="Times New Roman" w:hAnsi="Times New Roman"/>
          <w:sz w:val="28"/>
          <w:szCs w:val="28"/>
          <w:lang w:val="uk-UA"/>
        </w:rPr>
        <w:t xml:space="preserve">працівниками </w:t>
      </w:r>
      <w:r w:rsidRPr="0045475F">
        <w:rPr>
          <w:rFonts w:ascii="Times New Roman" w:hAnsi="Times New Roman"/>
          <w:sz w:val="28"/>
          <w:szCs w:val="28"/>
          <w:lang w:val="uk-UA"/>
        </w:rPr>
        <w:t>апарату суду</w:t>
      </w:r>
      <w:r>
        <w:rPr>
          <w:rFonts w:ascii="Times New Roman" w:hAnsi="Times New Roman"/>
          <w:sz w:val="28"/>
          <w:szCs w:val="28"/>
          <w:lang w:val="uk-UA"/>
        </w:rPr>
        <w:t>, на яких</w:t>
      </w:r>
      <w:r w:rsidRPr="0045475F">
        <w:rPr>
          <w:rFonts w:ascii="Times New Roman" w:hAnsi="Times New Roman"/>
          <w:sz w:val="28"/>
          <w:szCs w:val="28"/>
          <w:lang w:val="uk-UA"/>
        </w:rPr>
        <w:t xml:space="preserve"> обговорювалися проблемні питання </w:t>
      </w:r>
      <w:r>
        <w:rPr>
          <w:rFonts w:ascii="Times New Roman" w:hAnsi="Times New Roman"/>
          <w:sz w:val="28"/>
          <w:szCs w:val="28"/>
          <w:lang w:val="uk-UA"/>
        </w:rPr>
        <w:t>та виявлені недоліки, а також</w:t>
      </w:r>
      <w:r w:rsidRPr="0045475F">
        <w:rPr>
          <w:rFonts w:ascii="Times New Roman" w:hAnsi="Times New Roman"/>
          <w:sz w:val="28"/>
          <w:szCs w:val="28"/>
          <w:lang w:val="uk-UA"/>
        </w:rPr>
        <w:t xml:space="preserve"> причини та умови їх виникнення.</w:t>
      </w:r>
    </w:p>
    <w:p w:rsidR="003E1482" w:rsidRDefault="003E1482" w:rsidP="003E1482">
      <w:pPr>
        <w:pStyle w:val="af0"/>
        <w:spacing w:line="360" w:lineRule="auto"/>
        <w:ind w:left="0" w:firstLine="709"/>
        <w:jc w:val="both"/>
        <w:rPr>
          <w:rFonts w:ascii="Times New Roman" w:hAnsi="Times New Roman"/>
          <w:sz w:val="28"/>
          <w:szCs w:val="28"/>
          <w:lang w:val="uk-UA"/>
        </w:rPr>
      </w:pPr>
      <w:r w:rsidRPr="00971663">
        <w:rPr>
          <w:rFonts w:ascii="Times New Roman" w:hAnsi="Times New Roman"/>
          <w:sz w:val="28"/>
          <w:szCs w:val="28"/>
          <w:lang w:val="uk-UA"/>
        </w:rPr>
        <w:t xml:space="preserve">На виконання вимог Указу Президента України «Про порядок офіційного оприлюднення нормативно-правових актів та набрання ними чинності» від 10.06.1997 №503/97 і Наказу Державної судової адміністрації </w:t>
      </w:r>
      <w:r w:rsidRPr="00971663">
        <w:rPr>
          <w:rFonts w:ascii="Times New Roman" w:hAnsi="Times New Roman"/>
          <w:sz w:val="28"/>
          <w:szCs w:val="28"/>
          <w:lang w:val="uk-UA"/>
        </w:rPr>
        <w:lastRenderedPageBreak/>
        <w:t>України «Про затвердження правил обліку нормативно-правових актів, законодавства та матеріалів судової практики в місцевих і апеляційних загальних судах, органах державної судової адмін</w:t>
      </w:r>
      <w:r>
        <w:rPr>
          <w:rFonts w:ascii="Times New Roman" w:hAnsi="Times New Roman"/>
          <w:sz w:val="28"/>
          <w:szCs w:val="28"/>
          <w:lang w:val="uk-UA"/>
        </w:rPr>
        <w:t>істрації України» від 10.02.2006 року</w:t>
      </w:r>
      <w:r w:rsidRPr="00971663">
        <w:rPr>
          <w:rFonts w:ascii="Times New Roman" w:hAnsi="Times New Roman"/>
          <w:sz w:val="28"/>
          <w:szCs w:val="28"/>
          <w:lang w:val="uk-UA"/>
        </w:rPr>
        <w:t xml:space="preserve"> № 11 судді та працівники апарату суду своєчасно інформуються про зміни у законодавстві на робочих нарадах суддів та працівників апарату суду.</w:t>
      </w:r>
    </w:p>
    <w:p w:rsidR="003E1482" w:rsidRDefault="003E1482" w:rsidP="003E1482">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Зокрема, протягом</w:t>
      </w:r>
      <w:r w:rsidRPr="0045475F">
        <w:rPr>
          <w:rFonts w:ascii="Times New Roman" w:hAnsi="Times New Roman"/>
          <w:sz w:val="28"/>
          <w:szCs w:val="28"/>
          <w:lang w:val="uk-UA"/>
        </w:rPr>
        <w:t xml:space="preserve"> 201</w:t>
      </w:r>
      <w:r>
        <w:rPr>
          <w:rFonts w:ascii="Times New Roman" w:hAnsi="Times New Roman"/>
          <w:sz w:val="28"/>
          <w:szCs w:val="28"/>
          <w:lang w:val="uk-UA"/>
        </w:rPr>
        <w:t>6</w:t>
      </w:r>
      <w:r w:rsidRPr="0045475F">
        <w:rPr>
          <w:rFonts w:ascii="Times New Roman" w:hAnsi="Times New Roman"/>
          <w:sz w:val="28"/>
          <w:szCs w:val="28"/>
          <w:lang w:val="uk-UA"/>
        </w:rPr>
        <w:t xml:space="preserve"> року</w:t>
      </w:r>
      <w:r>
        <w:rPr>
          <w:rFonts w:ascii="Times New Roman" w:hAnsi="Times New Roman"/>
          <w:sz w:val="28"/>
          <w:szCs w:val="28"/>
          <w:lang w:val="uk-UA"/>
        </w:rPr>
        <w:t xml:space="preserve">  було </w:t>
      </w:r>
      <w:r w:rsidRPr="0045475F">
        <w:rPr>
          <w:rFonts w:ascii="Times New Roman" w:hAnsi="Times New Roman"/>
          <w:sz w:val="28"/>
          <w:szCs w:val="28"/>
          <w:lang w:val="uk-UA"/>
        </w:rPr>
        <w:t>проведено</w:t>
      </w:r>
      <w:r w:rsidR="002E528C">
        <w:rPr>
          <w:rFonts w:ascii="Times New Roman" w:hAnsi="Times New Roman"/>
          <w:sz w:val="28"/>
          <w:szCs w:val="28"/>
          <w:lang w:val="uk-UA"/>
        </w:rPr>
        <w:t xml:space="preserve"> 10</w:t>
      </w:r>
      <w:r w:rsidR="0061219D">
        <w:rPr>
          <w:rFonts w:ascii="Times New Roman" w:hAnsi="Times New Roman"/>
          <w:sz w:val="28"/>
          <w:szCs w:val="28"/>
          <w:lang w:val="uk-UA"/>
        </w:rPr>
        <w:t xml:space="preserve"> робочих нарад суддів на яких </w:t>
      </w:r>
      <w:r w:rsidR="00C65657">
        <w:rPr>
          <w:rFonts w:ascii="Times New Roman" w:hAnsi="Times New Roman"/>
          <w:sz w:val="28"/>
          <w:szCs w:val="28"/>
          <w:lang w:val="uk-UA"/>
        </w:rPr>
        <w:t xml:space="preserve">судді Рівненського окружного адміністративного суду ознайомлювались з аналітичною інформацією </w:t>
      </w:r>
      <w:r w:rsidR="00C65657" w:rsidRPr="00C65657">
        <w:rPr>
          <w:rFonts w:ascii="Times New Roman" w:hAnsi="Times New Roman"/>
          <w:sz w:val="28"/>
          <w:szCs w:val="28"/>
          <w:lang w:val="uk-UA"/>
        </w:rPr>
        <w:t xml:space="preserve">Вищого адміністративного суду України про основні показники здійснення судочинства окружними та апеляційними адміністративними судами за </w:t>
      </w:r>
      <w:r w:rsidR="00C65657">
        <w:rPr>
          <w:rFonts w:ascii="Times New Roman" w:hAnsi="Times New Roman"/>
          <w:sz w:val="28"/>
          <w:szCs w:val="28"/>
          <w:lang w:val="uk-UA"/>
        </w:rPr>
        <w:t>2015 рік,  інформацією</w:t>
      </w:r>
      <w:r w:rsidR="00C65657" w:rsidRPr="00C65657">
        <w:rPr>
          <w:rFonts w:ascii="Times New Roman" w:hAnsi="Times New Roman"/>
          <w:sz w:val="28"/>
          <w:szCs w:val="28"/>
          <w:lang w:val="uk-UA"/>
        </w:rPr>
        <w:t xml:space="preserve"> щодо невідправлених рішень суддів Рівненського окружного адміністративного суду до Єдиного державного реєстру судових рішень</w:t>
      </w:r>
      <w:r w:rsidR="00C65657">
        <w:rPr>
          <w:rFonts w:ascii="Times New Roman" w:hAnsi="Times New Roman"/>
          <w:sz w:val="28"/>
          <w:szCs w:val="28"/>
          <w:lang w:val="uk-UA"/>
        </w:rPr>
        <w:t>, а також іншою аналітичною інформацією</w:t>
      </w:r>
      <w:r w:rsidR="00F7561D">
        <w:rPr>
          <w:rFonts w:ascii="Times New Roman" w:hAnsi="Times New Roman"/>
          <w:sz w:val="28"/>
          <w:szCs w:val="28"/>
          <w:lang w:val="uk-UA"/>
        </w:rPr>
        <w:t xml:space="preserve"> (протокол робочої наради суддів № 1 від 21.01.2016 р., протокол №2 від 26.02.2016 р., протокол №</w:t>
      </w:r>
      <w:r w:rsidR="00FF76E7">
        <w:rPr>
          <w:rFonts w:ascii="Times New Roman" w:hAnsi="Times New Roman"/>
          <w:sz w:val="28"/>
          <w:szCs w:val="28"/>
          <w:lang w:val="uk-UA"/>
        </w:rPr>
        <w:t>9</w:t>
      </w:r>
      <w:r w:rsidR="00F7561D">
        <w:rPr>
          <w:rFonts w:ascii="Times New Roman" w:hAnsi="Times New Roman"/>
          <w:sz w:val="28"/>
          <w:szCs w:val="28"/>
          <w:lang w:val="uk-UA"/>
        </w:rPr>
        <w:t xml:space="preserve"> від</w:t>
      </w:r>
      <w:r w:rsidR="00FF76E7">
        <w:rPr>
          <w:rFonts w:ascii="Times New Roman" w:hAnsi="Times New Roman"/>
          <w:sz w:val="28"/>
          <w:szCs w:val="28"/>
          <w:lang w:val="uk-UA"/>
        </w:rPr>
        <w:t xml:space="preserve"> 02.12</w:t>
      </w:r>
      <w:r w:rsidR="00F7561D">
        <w:rPr>
          <w:rFonts w:ascii="Times New Roman" w:hAnsi="Times New Roman"/>
          <w:sz w:val="28"/>
          <w:szCs w:val="28"/>
          <w:lang w:val="uk-UA"/>
        </w:rPr>
        <w:t>.2016 р</w:t>
      </w:r>
      <w:r w:rsidR="00C65657">
        <w:rPr>
          <w:rFonts w:ascii="Times New Roman" w:hAnsi="Times New Roman"/>
          <w:sz w:val="28"/>
          <w:szCs w:val="28"/>
          <w:lang w:val="uk-UA"/>
        </w:rPr>
        <w:t>.</w:t>
      </w:r>
      <w:r w:rsidR="00FF76E7">
        <w:rPr>
          <w:rFonts w:ascii="Times New Roman" w:hAnsi="Times New Roman"/>
          <w:sz w:val="28"/>
          <w:szCs w:val="28"/>
          <w:lang w:val="uk-UA"/>
        </w:rPr>
        <w:t xml:space="preserve">, </w:t>
      </w:r>
      <w:r w:rsidR="00FF76E7">
        <w:rPr>
          <w:rFonts w:ascii="Times New Roman" w:hAnsi="Times New Roman"/>
          <w:sz w:val="28"/>
          <w:szCs w:val="28"/>
          <w:lang w:val="uk-UA"/>
        </w:rPr>
        <w:t>протокол №</w:t>
      </w:r>
      <w:r w:rsidR="00FF76E7">
        <w:rPr>
          <w:rFonts w:ascii="Times New Roman" w:hAnsi="Times New Roman"/>
          <w:sz w:val="28"/>
          <w:szCs w:val="28"/>
          <w:lang w:val="uk-UA"/>
        </w:rPr>
        <w:t>10</w:t>
      </w:r>
      <w:r w:rsidR="00FF76E7">
        <w:rPr>
          <w:rFonts w:ascii="Times New Roman" w:hAnsi="Times New Roman"/>
          <w:sz w:val="28"/>
          <w:szCs w:val="28"/>
          <w:lang w:val="uk-UA"/>
        </w:rPr>
        <w:t xml:space="preserve"> від </w:t>
      </w:r>
      <w:r w:rsidR="00FF76E7">
        <w:rPr>
          <w:rFonts w:ascii="Times New Roman" w:hAnsi="Times New Roman"/>
          <w:sz w:val="28"/>
          <w:szCs w:val="28"/>
          <w:lang w:val="uk-UA"/>
        </w:rPr>
        <w:t>29</w:t>
      </w:r>
      <w:r w:rsidR="00FF76E7">
        <w:rPr>
          <w:rFonts w:ascii="Times New Roman" w:hAnsi="Times New Roman"/>
          <w:sz w:val="28"/>
          <w:szCs w:val="28"/>
          <w:lang w:val="uk-UA"/>
        </w:rPr>
        <w:t>.12.2016 р.</w:t>
      </w:r>
      <w:r w:rsidR="00F7561D">
        <w:rPr>
          <w:rFonts w:ascii="Times New Roman" w:hAnsi="Times New Roman"/>
          <w:sz w:val="28"/>
          <w:szCs w:val="28"/>
          <w:lang w:val="uk-UA"/>
        </w:rPr>
        <w:t>).</w:t>
      </w:r>
    </w:p>
    <w:p w:rsidR="00C65657" w:rsidRDefault="00C65657" w:rsidP="003E1482">
      <w:pPr>
        <w:pStyle w:val="af0"/>
        <w:spacing w:line="360" w:lineRule="auto"/>
        <w:ind w:left="0" w:firstLine="709"/>
        <w:jc w:val="both"/>
        <w:rPr>
          <w:rFonts w:ascii="Times New Roman" w:hAnsi="Times New Roman"/>
          <w:sz w:val="28"/>
          <w:szCs w:val="28"/>
          <w:lang w:val="uk-UA"/>
        </w:rPr>
      </w:pPr>
      <w:r w:rsidRPr="0045475F">
        <w:rPr>
          <w:rFonts w:ascii="Times New Roman" w:hAnsi="Times New Roman"/>
          <w:sz w:val="28"/>
          <w:szCs w:val="28"/>
          <w:lang w:val="uk-UA"/>
        </w:rPr>
        <w:t>У РОАС систематично проводяться збори суддів з питань аналізу причин порушення строків розгляду та вирішення адміністративних справ, усунення таких причин і умов, що цьому сприяють, та запобігання їх</w:t>
      </w:r>
      <w:r w:rsidR="00930862">
        <w:rPr>
          <w:rFonts w:ascii="Times New Roman" w:hAnsi="Times New Roman"/>
          <w:sz w:val="28"/>
          <w:szCs w:val="28"/>
          <w:lang w:val="uk-UA"/>
        </w:rPr>
        <w:t>нім</w:t>
      </w:r>
      <w:r w:rsidRPr="0045475F">
        <w:rPr>
          <w:rFonts w:ascii="Times New Roman" w:hAnsi="Times New Roman"/>
          <w:sz w:val="28"/>
          <w:szCs w:val="28"/>
          <w:lang w:val="uk-UA"/>
        </w:rPr>
        <w:t xml:space="preserve"> проявам у майбутньому, здійснюється узагальнення та аналіз кількісних та якісних показників розгляду суддями РОАС адміністративних справ</w:t>
      </w:r>
      <w:r>
        <w:rPr>
          <w:rFonts w:ascii="Times New Roman" w:hAnsi="Times New Roman"/>
          <w:sz w:val="28"/>
          <w:szCs w:val="28"/>
          <w:lang w:val="uk-UA"/>
        </w:rPr>
        <w:t xml:space="preserve"> (протокол зборів суддів №</w:t>
      </w:r>
      <w:r w:rsidR="00F7561D">
        <w:rPr>
          <w:rFonts w:ascii="Times New Roman" w:hAnsi="Times New Roman"/>
          <w:sz w:val="28"/>
          <w:szCs w:val="28"/>
          <w:lang w:val="uk-UA"/>
        </w:rPr>
        <w:t>3 від 09</w:t>
      </w:r>
      <w:r>
        <w:rPr>
          <w:rFonts w:ascii="Times New Roman" w:hAnsi="Times New Roman"/>
          <w:sz w:val="28"/>
          <w:szCs w:val="28"/>
          <w:lang w:val="uk-UA"/>
        </w:rPr>
        <w:t xml:space="preserve"> </w:t>
      </w:r>
      <w:r w:rsidR="00F7561D">
        <w:rPr>
          <w:rFonts w:ascii="Times New Roman" w:hAnsi="Times New Roman"/>
          <w:sz w:val="28"/>
          <w:szCs w:val="28"/>
          <w:lang w:val="uk-UA"/>
        </w:rPr>
        <w:t>березня 2016</w:t>
      </w:r>
      <w:r>
        <w:rPr>
          <w:rFonts w:ascii="Times New Roman" w:hAnsi="Times New Roman"/>
          <w:sz w:val="28"/>
          <w:szCs w:val="28"/>
          <w:lang w:val="uk-UA"/>
        </w:rPr>
        <w:t xml:space="preserve"> року</w:t>
      </w:r>
      <w:r w:rsidR="00F7561D">
        <w:rPr>
          <w:rFonts w:ascii="Times New Roman" w:hAnsi="Times New Roman"/>
          <w:sz w:val="28"/>
          <w:szCs w:val="28"/>
          <w:lang w:val="uk-UA"/>
        </w:rPr>
        <w:t xml:space="preserve">, протокол №7 </w:t>
      </w:r>
      <w:r w:rsidR="002E528C">
        <w:rPr>
          <w:rFonts w:ascii="Times New Roman" w:hAnsi="Times New Roman"/>
          <w:sz w:val="28"/>
          <w:szCs w:val="28"/>
          <w:lang w:val="uk-UA"/>
        </w:rPr>
        <w:t xml:space="preserve">від </w:t>
      </w:r>
      <w:r w:rsidR="00F7561D">
        <w:rPr>
          <w:rFonts w:ascii="Times New Roman" w:hAnsi="Times New Roman"/>
          <w:sz w:val="28"/>
          <w:szCs w:val="28"/>
          <w:lang w:val="uk-UA"/>
        </w:rPr>
        <w:t>27-30 травня 2016 року</w:t>
      </w:r>
      <w:r w:rsidR="002E528C">
        <w:rPr>
          <w:rFonts w:ascii="Times New Roman" w:hAnsi="Times New Roman"/>
          <w:sz w:val="28"/>
          <w:szCs w:val="28"/>
          <w:lang w:val="uk-UA"/>
        </w:rPr>
        <w:t>, №8 від 21 листопада 2016 року</w:t>
      </w:r>
      <w:r>
        <w:rPr>
          <w:rFonts w:ascii="Times New Roman" w:hAnsi="Times New Roman"/>
          <w:sz w:val="28"/>
          <w:szCs w:val="28"/>
          <w:lang w:val="uk-UA"/>
        </w:rPr>
        <w:t>).</w:t>
      </w:r>
      <w:r w:rsidR="00DF4878">
        <w:rPr>
          <w:rFonts w:ascii="Times New Roman" w:hAnsi="Times New Roman"/>
          <w:sz w:val="28"/>
          <w:szCs w:val="28"/>
          <w:lang w:val="uk-UA"/>
        </w:rPr>
        <w:t xml:space="preserve"> Всього за </w:t>
      </w:r>
      <w:r w:rsidR="00754248">
        <w:rPr>
          <w:rFonts w:ascii="Times New Roman" w:hAnsi="Times New Roman"/>
          <w:sz w:val="28"/>
          <w:szCs w:val="28"/>
          <w:lang w:val="uk-UA"/>
        </w:rPr>
        <w:t>2016 рі</w:t>
      </w:r>
      <w:r w:rsidR="00DF4878">
        <w:rPr>
          <w:rFonts w:ascii="Times New Roman" w:hAnsi="Times New Roman"/>
          <w:sz w:val="28"/>
          <w:szCs w:val="28"/>
          <w:lang w:val="uk-UA"/>
        </w:rPr>
        <w:t>к</w:t>
      </w:r>
      <w:r w:rsidR="002E528C">
        <w:rPr>
          <w:rFonts w:ascii="Times New Roman" w:hAnsi="Times New Roman"/>
          <w:sz w:val="28"/>
          <w:szCs w:val="28"/>
          <w:lang w:val="uk-UA"/>
        </w:rPr>
        <w:t xml:space="preserve"> було проведено 8</w:t>
      </w:r>
      <w:r w:rsidR="00DF4878">
        <w:rPr>
          <w:rFonts w:ascii="Times New Roman" w:hAnsi="Times New Roman"/>
          <w:sz w:val="28"/>
          <w:szCs w:val="28"/>
          <w:lang w:val="uk-UA"/>
        </w:rPr>
        <w:t xml:space="preserve"> зборів суддів РОАС.</w:t>
      </w:r>
    </w:p>
    <w:p w:rsidR="00930862" w:rsidRDefault="00F7561D" w:rsidP="00FF76E7">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Крім того, на зборах суддів РОАС обговорювались питання щодо наповнення аналітично-статистичною інформацією </w:t>
      </w:r>
      <w:r w:rsidR="00DF4878">
        <w:rPr>
          <w:rFonts w:ascii="Times New Roman" w:hAnsi="Times New Roman"/>
          <w:sz w:val="28"/>
          <w:szCs w:val="28"/>
          <w:lang w:val="uk-UA"/>
        </w:rPr>
        <w:t>суддівських досьє (протокол зборів суддів №6 від 13 травня 2016 року), а також розглядались питання п</w:t>
      </w:r>
      <w:r w:rsidR="00DF4878" w:rsidRPr="00DF4878">
        <w:rPr>
          <w:rFonts w:ascii="Times New Roman" w:hAnsi="Times New Roman"/>
          <w:sz w:val="28"/>
          <w:szCs w:val="28"/>
          <w:lang w:val="uk-UA"/>
        </w:rPr>
        <w:t>ро внесення змін до Засад використання автоматизованої системи документообігу суду,</w:t>
      </w:r>
      <w:r w:rsidR="00930862">
        <w:rPr>
          <w:rFonts w:ascii="Times New Roman" w:hAnsi="Times New Roman"/>
          <w:sz w:val="28"/>
          <w:szCs w:val="28"/>
          <w:lang w:val="uk-UA"/>
        </w:rPr>
        <w:t xml:space="preserve"> які затверджені зборами суддів,</w:t>
      </w:r>
      <w:r w:rsidR="00DF4878" w:rsidRPr="00DF4878">
        <w:rPr>
          <w:rFonts w:ascii="Times New Roman" w:hAnsi="Times New Roman"/>
          <w:sz w:val="28"/>
          <w:szCs w:val="28"/>
          <w:lang w:val="uk-UA"/>
        </w:rPr>
        <w:t xml:space="preserve"> затвердження Засад </w:t>
      </w:r>
      <w:r w:rsidR="00DF4878" w:rsidRPr="00DF4878">
        <w:rPr>
          <w:rFonts w:ascii="Times New Roman" w:hAnsi="Times New Roman"/>
          <w:sz w:val="28"/>
          <w:szCs w:val="28"/>
          <w:lang w:val="uk-UA"/>
        </w:rPr>
        <w:lastRenderedPageBreak/>
        <w:t>використання автоматизованої системи документообігу суду в новій редакції</w:t>
      </w:r>
      <w:r w:rsidR="00DF4878">
        <w:rPr>
          <w:rFonts w:ascii="Times New Roman" w:hAnsi="Times New Roman"/>
          <w:sz w:val="28"/>
          <w:szCs w:val="28"/>
          <w:lang w:val="uk-UA"/>
        </w:rPr>
        <w:t xml:space="preserve"> (протокол зборів суддів №</w:t>
      </w:r>
      <w:r w:rsidR="00BD5C78">
        <w:rPr>
          <w:rFonts w:ascii="Times New Roman" w:hAnsi="Times New Roman"/>
          <w:sz w:val="28"/>
          <w:szCs w:val="28"/>
          <w:lang w:val="uk-UA"/>
        </w:rPr>
        <w:t>2</w:t>
      </w:r>
      <w:r w:rsidR="00DF4878">
        <w:rPr>
          <w:rFonts w:ascii="Times New Roman" w:hAnsi="Times New Roman"/>
          <w:sz w:val="28"/>
          <w:szCs w:val="28"/>
          <w:lang w:val="uk-UA"/>
        </w:rPr>
        <w:t xml:space="preserve"> від </w:t>
      </w:r>
      <w:r w:rsidR="00BD5C78">
        <w:rPr>
          <w:rFonts w:ascii="Times New Roman" w:hAnsi="Times New Roman"/>
          <w:sz w:val="28"/>
          <w:szCs w:val="28"/>
          <w:lang w:val="uk-UA"/>
        </w:rPr>
        <w:t>0</w:t>
      </w:r>
      <w:r w:rsidR="00DF4878">
        <w:rPr>
          <w:rFonts w:ascii="Times New Roman" w:hAnsi="Times New Roman"/>
          <w:sz w:val="28"/>
          <w:szCs w:val="28"/>
          <w:lang w:val="uk-UA"/>
        </w:rPr>
        <w:t xml:space="preserve">3 </w:t>
      </w:r>
      <w:r w:rsidR="00BD5C78">
        <w:rPr>
          <w:rFonts w:ascii="Times New Roman" w:hAnsi="Times New Roman"/>
          <w:sz w:val="28"/>
          <w:szCs w:val="28"/>
          <w:lang w:val="uk-UA"/>
        </w:rPr>
        <w:t>лютого</w:t>
      </w:r>
      <w:r w:rsidR="00DF4878">
        <w:rPr>
          <w:rFonts w:ascii="Times New Roman" w:hAnsi="Times New Roman"/>
          <w:sz w:val="28"/>
          <w:szCs w:val="28"/>
          <w:lang w:val="uk-UA"/>
        </w:rPr>
        <w:t>2016 року</w:t>
      </w:r>
      <w:r w:rsidR="00BD5C78">
        <w:rPr>
          <w:rFonts w:ascii="Times New Roman" w:hAnsi="Times New Roman"/>
          <w:sz w:val="28"/>
          <w:szCs w:val="28"/>
          <w:lang w:val="uk-UA"/>
        </w:rPr>
        <w:t>, протокол зборів суддів №4 від 25 березня 2016 року).</w:t>
      </w:r>
    </w:p>
    <w:p w:rsidR="00F74619" w:rsidRDefault="00F74619" w:rsidP="00FF76E7">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Питання ведення обліково статистичної роботи в Рівненському окружному судді також обговорювалось на робочих нарадах керівника апарату суду. Зокрема, 07 жовтня 2016 року</w:t>
      </w:r>
      <w:r w:rsidR="006D1F2A">
        <w:rPr>
          <w:rFonts w:ascii="Times New Roman" w:hAnsi="Times New Roman"/>
          <w:sz w:val="28"/>
          <w:szCs w:val="28"/>
          <w:lang w:val="uk-UA"/>
        </w:rPr>
        <w:t xml:space="preserve"> на робочий нараді керівника апарату суду головним спеціалістом із судової статистики проводилося навчання секретарів судового засідання по повному і належному заповненню обліково-статистичних карток, зверталась увага на типові помилки при їх заповненні (Протокол №5). За результатами навчання всім секретарям  судового засідання були надані пам`ятки щодо правильного заповнення</w:t>
      </w:r>
      <w:r w:rsidR="006D1F2A" w:rsidRPr="006D1F2A">
        <w:rPr>
          <w:rFonts w:ascii="Times New Roman" w:hAnsi="Times New Roman"/>
          <w:sz w:val="28"/>
          <w:szCs w:val="28"/>
          <w:lang w:val="uk-UA"/>
        </w:rPr>
        <w:t xml:space="preserve"> </w:t>
      </w:r>
      <w:r w:rsidR="006D1F2A">
        <w:rPr>
          <w:rFonts w:ascii="Times New Roman" w:hAnsi="Times New Roman"/>
          <w:sz w:val="28"/>
          <w:szCs w:val="28"/>
          <w:lang w:val="uk-UA"/>
        </w:rPr>
        <w:t>обліково-статистичних карток</w:t>
      </w:r>
      <w:r w:rsidR="006D1F2A">
        <w:rPr>
          <w:rFonts w:ascii="Times New Roman" w:hAnsi="Times New Roman"/>
          <w:sz w:val="28"/>
          <w:szCs w:val="28"/>
          <w:lang w:val="uk-UA"/>
        </w:rPr>
        <w:t xml:space="preserve">. </w:t>
      </w:r>
    </w:p>
    <w:p w:rsidR="00A95610" w:rsidRPr="00E75E78" w:rsidRDefault="006D1F2A" w:rsidP="00FF76E7">
      <w:pPr>
        <w:pStyle w:val="af0"/>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Крім того, на цій нараді всіх присутніх працівників апарату суду було ознайомлено з аналітичним звітом підготовленим за результа</w:t>
      </w:r>
      <w:r w:rsidR="00E75E78">
        <w:rPr>
          <w:rFonts w:ascii="Times New Roman" w:hAnsi="Times New Roman"/>
          <w:sz w:val="28"/>
          <w:szCs w:val="28"/>
          <w:lang w:val="uk-UA"/>
        </w:rPr>
        <w:t>тами проведеного  оцінювання за модулями «Судове адміністрування» і «Задоволеність роботою суду учасників судового процесу» в рамках програми «СОРС». Такі опитування було вирішено проводити щорічно, з метою моніторингу змін за цими напрямками діяльності суду, розроблення заходів для покращення діяльності суду і зміцнення довіри до суду громадськості (</w:t>
      </w:r>
      <w:r w:rsidR="00E75E78">
        <w:rPr>
          <w:rFonts w:ascii="Times New Roman" w:hAnsi="Times New Roman"/>
          <w:sz w:val="28"/>
          <w:szCs w:val="28"/>
          <w:lang w:val="uk-UA"/>
        </w:rPr>
        <w:t>Протокол</w:t>
      </w:r>
      <w:r w:rsidR="00E75E78">
        <w:rPr>
          <w:rFonts w:ascii="Times New Roman" w:hAnsi="Times New Roman"/>
          <w:sz w:val="28"/>
          <w:szCs w:val="28"/>
          <w:lang w:val="uk-UA"/>
        </w:rPr>
        <w:t xml:space="preserve"> робочої наради</w:t>
      </w:r>
      <w:r w:rsidR="00E75E78">
        <w:rPr>
          <w:rFonts w:ascii="Times New Roman" w:hAnsi="Times New Roman"/>
          <w:sz w:val="28"/>
          <w:szCs w:val="28"/>
          <w:lang w:val="uk-UA"/>
        </w:rPr>
        <w:t xml:space="preserve"> №5</w:t>
      </w:r>
      <w:r w:rsidR="00E75E78">
        <w:rPr>
          <w:rFonts w:ascii="Times New Roman" w:hAnsi="Times New Roman"/>
          <w:sz w:val="28"/>
          <w:szCs w:val="28"/>
          <w:lang w:val="uk-UA"/>
        </w:rPr>
        <w:t xml:space="preserve"> від 07 жовтня 2016 року). Короткий зміст цього аналітичного звіту у вигляді повідомлення був оприлюднений на офіційному </w:t>
      </w:r>
      <w:r w:rsidR="00E75E78">
        <w:rPr>
          <w:rFonts w:ascii="Times New Roman" w:hAnsi="Times New Roman"/>
          <w:sz w:val="28"/>
          <w:szCs w:val="28"/>
          <w:lang w:val="en-US"/>
        </w:rPr>
        <w:t>WEB</w:t>
      </w:r>
      <w:r w:rsidR="00E75E78" w:rsidRPr="00E75E78">
        <w:rPr>
          <w:rFonts w:ascii="Times New Roman" w:hAnsi="Times New Roman"/>
          <w:sz w:val="28"/>
          <w:szCs w:val="28"/>
          <w:lang w:val="uk-UA"/>
        </w:rPr>
        <w:t xml:space="preserve"> </w:t>
      </w:r>
      <w:r w:rsidR="00E75E78">
        <w:rPr>
          <w:rFonts w:ascii="Times New Roman" w:hAnsi="Times New Roman"/>
          <w:sz w:val="28"/>
          <w:szCs w:val="28"/>
          <w:lang w:val="uk-UA"/>
        </w:rPr>
        <w:t>сайті суду.</w:t>
      </w:r>
    </w:p>
    <w:p w:rsidR="000D400A" w:rsidRDefault="000D400A" w:rsidP="000D400A">
      <w:pPr>
        <w:jc w:val="center"/>
        <w:rPr>
          <w:rFonts w:ascii="Times New Roman" w:hAnsi="Times New Roman"/>
          <w:b/>
          <w:sz w:val="28"/>
          <w:szCs w:val="28"/>
          <w:lang w:val="uk-UA"/>
        </w:rPr>
      </w:pPr>
      <w:r>
        <w:rPr>
          <w:rFonts w:ascii="Times New Roman" w:hAnsi="Times New Roman"/>
          <w:b/>
          <w:sz w:val="28"/>
          <w:szCs w:val="28"/>
          <w:lang w:val="uk-UA"/>
        </w:rPr>
        <w:t xml:space="preserve">5. </w:t>
      </w:r>
      <w:r w:rsidRPr="000D400A">
        <w:rPr>
          <w:rFonts w:ascii="Times New Roman" w:hAnsi="Times New Roman"/>
          <w:b/>
          <w:sz w:val="28"/>
          <w:szCs w:val="28"/>
          <w:lang w:val="uk-UA"/>
        </w:rPr>
        <w:t>Висновок про стан обліково-</w:t>
      </w:r>
      <w:r>
        <w:rPr>
          <w:rFonts w:ascii="Times New Roman" w:hAnsi="Times New Roman"/>
          <w:b/>
          <w:sz w:val="28"/>
          <w:szCs w:val="28"/>
          <w:lang w:val="uk-UA"/>
        </w:rPr>
        <w:t xml:space="preserve">статистичної </w:t>
      </w:r>
      <w:r w:rsidRPr="000D400A">
        <w:rPr>
          <w:rFonts w:ascii="Times New Roman" w:hAnsi="Times New Roman"/>
          <w:b/>
          <w:sz w:val="28"/>
          <w:szCs w:val="28"/>
          <w:lang w:val="uk-UA"/>
        </w:rPr>
        <w:t xml:space="preserve"> роботи у Рівненському окружно</w:t>
      </w:r>
      <w:r w:rsidR="00674922">
        <w:rPr>
          <w:rFonts w:ascii="Times New Roman" w:hAnsi="Times New Roman"/>
          <w:b/>
          <w:sz w:val="28"/>
          <w:szCs w:val="28"/>
          <w:lang w:val="uk-UA"/>
        </w:rPr>
        <w:t>му адміністративному суді у 2016</w:t>
      </w:r>
      <w:r w:rsidRPr="000D400A">
        <w:rPr>
          <w:rFonts w:ascii="Times New Roman" w:hAnsi="Times New Roman"/>
          <w:b/>
          <w:sz w:val="28"/>
          <w:szCs w:val="28"/>
          <w:lang w:val="uk-UA"/>
        </w:rPr>
        <w:t xml:space="preserve"> році</w:t>
      </w:r>
      <w:r>
        <w:rPr>
          <w:rFonts w:ascii="Times New Roman" w:hAnsi="Times New Roman"/>
          <w:b/>
          <w:sz w:val="28"/>
          <w:szCs w:val="28"/>
          <w:lang w:val="uk-UA"/>
        </w:rPr>
        <w:t>.</w:t>
      </w:r>
    </w:p>
    <w:p w:rsidR="000D400A" w:rsidRDefault="000D400A" w:rsidP="000D400A">
      <w:pPr>
        <w:spacing w:before="240" w:line="360" w:lineRule="auto"/>
        <w:ind w:firstLine="709"/>
        <w:jc w:val="both"/>
        <w:rPr>
          <w:rFonts w:ascii="Times New Roman" w:hAnsi="Times New Roman"/>
          <w:sz w:val="28"/>
          <w:szCs w:val="28"/>
          <w:lang w:val="uk-UA"/>
        </w:rPr>
      </w:pPr>
      <w:r>
        <w:rPr>
          <w:rFonts w:ascii="Times New Roman" w:hAnsi="Times New Roman"/>
          <w:sz w:val="28"/>
          <w:szCs w:val="28"/>
          <w:lang w:val="uk-UA"/>
        </w:rPr>
        <w:t>Отже, в</w:t>
      </w:r>
      <w:r w:rsidR="00930862">
        <w:rPr>
          <w:rFonts w:ascii="Times New Roman" w:hAnsi="Times New Roman"/>
          <w:sz w:val="28"/>
          <w:szCs w:val="28"/>
          <w:lang w:val="uk-UA"/>
        </w:rPr>
        <w:t xml:space="preserve"> цілому стан обліково -</w:t>
      </w:r>
      <w:r w:rsidRPr="0045475F">
        <w:rPr>
          <w:rFonts w:ascii="Times New Roman" w:hAnsi="Times New Roman"/>
          <w:sz w:val="28"/>
          <w:szCs w:val="28"/>
          <w:lang w:val="uk-UA"/>
        </w:rPr>
        <w:t xml:space="preserve"> статистичної роботи в суді організовано на належному рівні</w:t>
      </w:r>
      <w:r w:rsidR="00930862">
        <w:rPr>
          <w:rFonts w:ascii="Times New Roman" w:hAnsi="Times New Roman"/>
          <w:sz w:val="28"/>
          <w:szCs w:val="28"/>
          <w:lang w:val="uk-UA"/>
        </w:rPr>
        <w:t>,</w:t>
      </w:r>
      <w:r w:rsidRPr="0045475F">
        <w:rPr>
          <w:rFonts w:ascii="Times New Roman" w:hAnsi="Times New Roman"/>
          <w:sz w:val="28"/>
          <w:szCs w:val="28"/>
          <w:lang w:val="uk-UA"/>
        </w:rPr>
        <w:t xml:space="preserve"> у відповідності до вимог </w:t>
      </w:r>
      <w:r>
        <w:rPr>
          <w:rFonts w:ascii="Times New Roman" w:hAnsi="Times New Roman"/>
          <w:sz w:val="28"/>
          <w:szCs w:val="28"/>
          <w:lang w:val="uk-UA"/>
        </w:rPr>
        <w:t>чинного законодавства України.</w:t>
      </w:r>
    </w:p>
    <w:p w:rsidR="000D400A" w:rsidRPr="00AA6B0A" w:rsidRDefault="000D400A" w:rsidP="000D400A">
      <w:pPr>
        <w:spacing w:before="240" w:line="360" w:lineRule="auto"/>
        <w:ind w:firstLine="709"/>
        <w:jc w:val="both"/>
        <w:rPr>
          <w:rFonts w:ascii="Times New Roman" w:hAnsi="Times New Roman"/>
          <w:sz w:val="28"/>
          <w:szCs w:val="28"/>
          <w:lang w:val="uk-UA"/>
        </w:rPr>
      </w:pPr>
      <w:r w:rsidRPr="0045475F">
        <w:rPr>
          <w:rFonts w:ascii="Times New Roman" w:hAnsi="Times New Roman"/>
          <w:sz w:val="28"/>
          <w:szCs w:val="28"/>
          <w:lang w:val="uk-UA"/>
        </w:rPr>
        <w:t xml:space="preserve">З огляду на </w:t>
      </w:r>
      <w:r>
        <w:rPr>
          <w:rFonts w:ascii="Times New Roman" w:hAnsi="Times New Roman"/>
          <w:sz w:val="28"/>
          <w:szCs w:val="28"/>
          <w:lang w:val="uk-UA"/>
        </w:rPr>
        <w:t>вище</w:t>
      </w:r>
      <w:r w:rsidRPr="0045475F">
        <w:rPr>
          <w:rFonts w:ascii="Times New Roman" w:hAnsi="Times New Roman"/>
          <w:sz w:val="28"/>
          <w:szCs w:val="28"/>
          <w:lang w:val="uk-UA"/>
        </w:rPr>
        <w:t xml:space="preserve">викладене, з метою вдосконалення та </w:t>
      </w:r>
      <w:r>
        <w:rPr>
          <w:rFonts w:ascii="Times New Roman" w:hAnsi="Times New Roman"/>
          <w:sz w:val="28"/>
          <w:szCs w:val="28"/>
          <w:lang w:val="uk-UA"/>
        </w:rPr>
        <w:t>належної організації обліково-</w:t>
      </w:r>
      <w:r w:rsidRPr="0045475F">
        <w:rPr>
          <w:rFonts w:ascii="Times New Roman" w:hAnsi="Times New Roman"/>
          <w:sz w:val="28"/>
          <w:szCs w:val="28"/>
          <w:lang w:val="uk-UA"/>
        </w:rPr>
        <w:t xml:space="preserve">статистичної роботи, аналітичної роботи, поліпшення </w:t>
      </w:r>
      <w:r w:rsidRPr="0045475F">
        <w:rPr>
          <w:rFonts w:ascii="Times New Roman" w:hAnsi="Times New Roman"/>
          <w:sz w:val="28"/>
          <w:szCs w:val="28"/>
          <w:lang w:val="uk-UA"/>
        </w:rPr>
        <w:lastRenderedPageBreak/>
        <w:t xml:space="preserve">якості підготовки звітів вважаємо за доцільне </w:t>
      </w:r>
      <w:r>
        <w:rPr>
          <w:rFonts w:ascii="Times New Roman" w:hAnsi="Times New Roman"/>
          <w:sz w:val="28"/>
          <w:szCs w:val="28"/>
          <w:lang w:val="uk-UA"/>
        </w:rPr>
        <w:t>запропонувати Управлінню</w:t>
      </w:r>
      <w:r w:rsidRPr="0045475F">
        <w:rPr>
          <w:rFonts w:ascii="Times New Roman" w:hAnsi="Times New Roman"/>
          <w:sz w:val="28"/>
          <w:szCs w:val="28"/>
          <w:lang w:val="uk-UA"/>
        </w:rPr>
        <w:t xml:space="preserve"> організації роботи з ведення судової статистики, діловодства та архіву судів Державної судової адміністрації </w:t>
      </w:r>
      <w:r>
        <w:rPr>
          <w:rFonts w:ascii="Times New Roman" w:hAnsi="Times New Roman"/>
          <w:sz w:val="28"/>
          <w:szCs w:val="28"/>
          <w:lang w:val="uk-UA"/>
        </w:rPr>
        <w:t>України періодично надавати методичну допомогу та рекомендації</w:t>
      </w:r>
      <w:r w:rsidRPr="0045475F">
        <w:rPr>
          <w:rFonts w:ascii="Times New Roman" w:hAnsi="Times New Roman"/>
          <w:sz w:val="28"/>
          <w:szCs w:val="28"/>
          <w:lang w:val="uk-UA"/>
        </w:rPr>
        <w:t xml:space="preserve"> по заповненню показників </w:t>
      </w:r>
      <w:r>
        <w:rPr>
          <w:rFonts w:ascii="Times New Roman" w:hAnsi="Times New Roman"/>
          <w:sz w:val="28"/>
          <w:szCs w:val="28"/>
          <w:lang w:val="uk-UA"/>
        </w:rPr>
        <w:t xml:space="preserve">статистичних </w:t>
      </w:r>
      <w:r w:rsidRPr="0045475F">
        <w:rPr>
          <w:rFonts w:ascii="Times New Roman" w:hAnsi="Times New Roman"/>
          <w:sz w:val="28"/>
          <w:szCs w:val="28"/>
          <w:lang w:val="uk-UA"/>
        </w:rPr>
        <w:t>звітів з урахуванням проблем, які вин</w:t>
      </w:r>
      <w:r>
        <w:rPr>
          <w:rFonts w:ascii="Times New Roman" w:hAnsi="Times New Roman"/>
          <w:sz w:val="28"/>
          <w:szCs w:val="28"/>
          <w:lang w:val="uk-UA"/>
        </w:rPr>
        <w:t>икають на практиці; провести навчальні семінари</w:t>
      </w:r>
      <w:r w:rsidRPr="0045475F">
        <w:rPr>
          <w:rFonts w:ascii="Times New Roman" w:hAnsi="Times New Roman"/>
          <w:sz w:val="28"/>
          <w:szCs w:val="28"/>
          <w:lang w:val="uk-UA"/>
        </w:rPr>
        <w:t xml:space="preserve"> для працівників, які займаються первинною реєстрацією та обліком судових справ і матеріалів, що надходять до суду, заповненням документі</w:t>
      </w:r>
      <w:r>
        <w:rPr>
          <w:rFonts w:ascii="Times New Roman" w:hAnsi="Times New Roman"/>
          <w:sz w:val="28"/>
          <w:szCs w:val="28"/>
          <w:lang w:val="uk-UA"/>
        </w:rPr>
        <w:t>в первинного обліку</w:t>
      </w:r>
      <w:r w:rsidR="00F74619">
        <w:rPr>
          <w:rFonts w:ascii="Times New Roman" w:hAnsi="Times New Roman"/>
          <w:sz w:val="28"/>
          <w:szCs w:val="28"/>
          <w:lang w:val="uk-UA"/>
        </w:rPr>
        <w:t xml:space="preserve"> та для спеціалістів із судової статистики щодо складання і перевірки статистичної звітності</w:t>
      </w:r>
      <w:r>
        <w:rPr>
          <w:rFonts w:ascii="Times New Roman" w:hAnsi="Times New Roman"/>
          <w:sz w:val="28"/>
          <w:szCs w:val="28"/>
          <w:lang w:val="uk-UA"/>
        </w:rPr>
        <w:t>, продовжувати роботу</w:t>
      </w:r>
      <w:r w:rsidRPr="0045475F">
        <w:rPr>
          <w:rFonts w:ascii="Times New Roman" w:hAnsi="Times New Roman"/>
          <w:sz w:val="28"/>
          <w:szCs w:val="28"/>
          <w:lang w:val="uk-UA"/>
        </w:rPr>
        <w:t xml:space="preserve"> щодо скорочення кількості показників звітності судів, які не використовуються при аналізі стану з</w:t>
      </w:r>
      <w:r w:rsidR="00F74619">
        <w:rPr>
          <w:rFonts w:ascii="Times New Roman" w:hAnsi="Times New Roman"/>
          <w:sz w:val="28"/>
          <w:szCs w:val="28"/>
          <w:lang w:val="uk-UA"/>
        </w:rPr>
        <w:t xml:space="preserve">дійснення правосуддя, </w:t>
      </w:r>
      <w:r w:rsidR="00F74619">
        <w:rPr>
          <w:rFonts w:ascii="Times New Roman" w:hAnsi="Times New Roman"/>
          <w:sz w:val="28"/>
          <w:szCs w:val="28"/>
          <w:lang w:val="uk-UA"/>
        </w:rPr>
        <w:t>розробити умови логічного контролю по формі «Базові показники роботи суддів»</w:t>
      </w:r>
      <w:r w:rsidR="00F74619">
        <w:rPr>
          <w:rFonts w:ascii="Times New Roman" w:hAnsi="Times New Roman"/>
          <w:sz w:val="28"/>
          <w:szCs w:val="28"/>
          <w:lang w:val="uk-UA"/>
        </w:rPr>
        <w:t xml:space="preserve">, </w:t>
      </w:r>
      <w:r>
        <w:rPr>
          <w:rFonts w:ascii="Times New Roman" w:hAnsi="Times New Roman"/>
          <w:sz w:val="28"/>
          <w:szCs w:val="28"/>
          <w:lang w:val="uk-UA"/>
        </w:rPr>
        <w:t>розробляти</w:t>
      </w:r>
      <w:r w:rsidRPr="0045475F">
        <w:rPr>
          <w:rFonts w:ascii="Times New Roman" w:hAnsi="Times New Roman"/>
          <w:sz w:val="28"/>
          <w:szCs w:val="28"/>
          <w:lang w:val="uk-UA"/>
        </w:rPr>
        <w:t xml:space="preserve"> </w:t>
      </w:r>
      <w:r>
        <w:rPr>
          <w:rFonts w:ascii="Times New Roman" w:hAnsi="Times New Roman"/>
          <w:sz w:val="28"/>
          <w:szCs w:val="28"/>
          <w:lang w:val="uk-UA"/>
        </w:rPr>
        <w:t xml:space="preserve">нові </w:t>
      </w:r>
      <w:r w:rsidRPr="0045475F">
        <w:rPr>
          <w:rFonts w:ascii="Times New Roman" w:hAnsi="Times New Roman"/>
          <w:sz w:val="28"/>
          <w:szCs w:val="28"/>
          <w:lang w:val="uk-UA"/>
        </w:rPr>
        <w:t>умов</w:t>
      </w:r>
      <w:r>
        <w:rPr>
          <w:rFonts w:ascii="Times New Roman" w:hAnsi="Times New Roman"/>
          <w:sz w:val="28"/>
          <w:szCs w:val="28"/>
          <w:lang w:val="uk-UA"/>
        </w:rPr>
        <w:t>и</w:t>
      </w:r>
      <w:r w:rsidRPr="0045475F">
        <w:rPr>
          <w:rFonts w:ascii="Times New Roman" w:hAnsi="Times New Roman"/>
          <w:sz w:val="28"/>
          <w:szCs w:val="28"/>
          <w:lang w:val="uk-UA"/>
        </w:rPr>
        <w:t xml:space="preserve"> </w:t>
      </w:r>
      <w:r>
        <w:rPr>
          <w:rFonts w:ascii="Times New Roman" w:hAnsi="Times New Roman"/>
          <w:sz w:val="28"/>
          <w:szCs w:val="28"/>
          <w:lang w:val="uk-UA"/>
        </w:rPr>
        <w:t xml:space="preserve">логічного </w:t>
      </w:r>
      <w:r w:rsidRPr="0045475F">
        <w:rPr>
          <w:rFonts w:ascii="Times New Roman" w:hAnsi="Times New Roman"/>
          <w:sz w:val="28"/>
          <w:szCs w:val="28"/>
          <w:lang w:val="uk-UA"/>
        </w:rPr>
        <w:t>контролю для формування інформації про основні показники здійснення судочинства окружними адміністративними судами</w:t>
      </w:r>
      <w:r>
        <w:rPr>
          <w:rFonts w:ascii="Times New Roman" w:hAnsi="Times New Roman"/>
          <w:sz w:val="28"/>
          <w:szCs w:val="28"/>
          <w:lang w:val="uk-UA"/>
        </w:rPr>
        <w:t xml:space="preserve"> та впроваджувати нові функціональні можливості в КП «ДСС»</w:t>
      </w:r>
      <w:r w:rsidR="00930862">
        <w:rPr>
          <w:rFonts w:ascii="Times New Roman" w:hAnsi="Times New Roman"/>
          <w:sz w:val="28"/>
          <w:szCs w:val="28"/>
          <w:lang w:val="uk-UA"/>
        </w:rPr>
        <w:t>,</w:t>
      </w:r>
      <w:r>
        <w:rPr>
          <w:rFonts w:ascii="Times New Roman" w:hAnsi="Times New Roman"/>
          <w:sz w:val="28"/>
          <w:szCs w:val="28"/>
          <w:lang w:val="uk-UA"/>
        </w:rPr>
        <w:t xml:space="preserve"> спрямовані на підвищення ефективності обліково-статистичної роботи в суді.</w:t>
      </w:r>
    </w:p>
    <w:p w:rsidR="000D400A" w:rsidRDefault="000D400A" w:rsidP="000D400A">
      <w:pPr>
        <w:rPr>
          <w:rFonts w:ascii="Times New Roman" w:hAnsi="Times New Roman"/>
          <w:b/>
          <w:sz w:val="28"/>
          <w:szCs w:val="28"/>
          <w:lang w:val="uk-UA"/>
        </w:rPr>
      </w:pPr>
    </w:p>
    <w:p w:rsidR="000D400A" w:rsidRDefault="000D400A" w:rsidP="000D400A">
      <w:pPr>
        <w:rPr>
          <w:rFonts w:ascii="Times New Roman" w:hAnsi="Times New Roman"/>
          <w:b/>
          <w:sz w:val="28"/>
          <w:szCs w:val="28"/>
          <w:lang w:val="uk-UA"/>
        </w:rPr>
      </w:pPr>
      <w:r>
        <w:rPr>
          <w:rFonts w:ascii="Times New Roman" w:hAnsi="Times New Roman"/>
          <w:b/>
          <w:sz w:val="28"/>
          <w:szCs w:val="28"/>
          <w:lang w:val="uk-UA"/>
        </w:rPr>
        <w:t>В. о. голови суду                                                                        Л. А. Жуковська</w:t>
      </w:r>
    </w:p>
    <w:p w:rsidR="000D400A" w:rsidRPr="000D400A" w:rsidRDefault="000D400A" w:rsidP="000D400A">
      <w:pPr>
        <w:jc w:val="center"/>
        <w:rPr>
          <w:rFonts w:ascii="Times New Roman" w:hAnsi="Times New Roman"/>
          <w:sz w:val="28"/>
          <w:szCs w:val="28"/>
          <w:lang w:val="uk-UA"/>
        </w:rPr>
      </w:pPr>
    </w:p>
    <w:p w:rsidR="000D400A" w:rsidRPr="000D400A" w:rsidRDefault="000D400A" w:rsidP="000D400A">
      <w:pPr>
        <w:pStyle w:val="af0"/>
        <w:spacing w:line="360" w:lineRule="auto"/>
        <w:ind w:left="0" w:firstLine="709"/>
        <w:jc w:val="center"/>
        <w:rPr>
          <w:rFonts w:ascii="Times New Roman" w:hAnsi="Times New Roman"/>
          <w:b/>
          <w:sz w:val="28"/>
          <w:szCs w:val="28"/>
          <w:lang w:val="uk-UA"/>
        </w:rPr>
      </w:pPr>
    </w:p>
    <w:p w:rsidR="00C65657" w:rsidRDefault="00C65657" w:rsidP="003E1482">
      <w:pPr>
        <w:pStyle w:val="af0"/>
        <w:spacing w:line="360" w:lineRule="auto"/>
        <w:ind w:left="0" w:firstLine="709"/>
        <w:jc w:val="both"/>
        <w:rPr>
          <w:rFonts w:ascii="Times New Roman" w:hAnsi="Times New Roman"/>
          <w:sz w:val="28"/>
          <w:szCs w:val="28"/>
          <w:lang w:val="uk-UA"/>
        </w:rPr>
      </w:pPr>
    </w:p>
    <w:p w:rsidR="003E1482" w:rsidRPr="00971663" w:rsidRDefault="003E1482" w:rsidP="003E1482">
      <w:pPr>
        <w:pStyle w:val="af0"/>
        <w:spacing w:line="360" w:lineRule="auto"/>
        <w:ind w:left="0" w:firstLine="709"/>
        <w:jc w:val="both"/>
        <w:rPr>
          <w:rFonts w:ascii="Times New Roman" w:hAnsi="Times New Roman"/>
          <w:sz w:val="28"/>
          <w:szCs w:val="28"/>
          <w:lang w:val="uk-UA"/>
        </w:rPr>
      </w:pPr>
    </w:p>
    <w:sectPr w:rsidR="003E1482" w:rsidRPr="00971663" w:rsidSect="00D101EA">
      <w:footerReference w:type="default" r:id="rId8"/>
      <w:pgSz w:w="11906" w:h="16838"/>
      <w:pgMar w:top="993" w:right="850" w:bottom="1134" w:left="1701" w:header="708"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C5A" w:rsidRDefault="00457C5A" w:rsidP="00853E76">
      <w:pPr>
        <w:spacing w:after="0" w:line="240" w:lineRule="auto"/>
      </w:pPr>
      <w:r>
        <w:separator/>
      </w:r>
    </w:p>
  </w:endnote>
  <w:endnote w:type="continuationSeparator" w:id="0">
    <w:p w:rsidR="00457C5A" w:rsidRDefault="00457C5A" w:rsidP="00853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acefont SSH">
    <w:panose1 w:val="020B06030503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E76" w:rsidRDefault="00A017DB">
    <w:pPr>
      <w:pStyle w:val="a6"/>
      <w:jc w:val="right"/>
    </w:pPr>
    <w:r>
      <w:fldChar w:fldCharType="begin"/>
    </w:r>
    <w:r>
      <w:instrText xml:space="preserve"> PAGE   \* MERGEFORMAT </w:instrText>
    </w:r>
    <w:r>
      <w:fldChar w:fldCharType="separate"/>
    </w:r>
    <w:r w:rsidR="007F3853">
      <w:rPr>
        <w:noProof/>
      </w:rPr>
      <w:t>1</w:t>
    </w:r>
    <w:r>
      <w:rPr>
        <w:noProof/>
      </w:rPr>
      <w:fldChar w:fldCharType="end"/>
    </w:r>
  </w:p>
  <w:p w:rsidR="00853E76" w:rsidRDefault="00853E7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C5A" w:rsidRDefault="00457C5A" w:rsidP="00853E76">
      <w:pPr>
        <w:spacing w:after="0" w:line="240" w:lineRule="auto"/>
      </w:pPr>
      <w:r>
        <w:separator/>
      </w:r>
    </w:p>
  </w:footnote>
  <w:footnote w:type="continuationSeparator" w:id="0">
    <w:p w:rsidR="00457C5A" w:rsidRDefault="00457C5A" w:rsidP="00853E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401A7"/>
    <w:multiLevelType w:val="hybridMultilevel"/>
    <w:tmpl w:val="CFAA3EE8"/>
    <w:lvl w:ilvl="0" w:tplc="BC5ED86E">
      <w:start w:val="1"/>
      <w:numFmt w:val="decimal"/>
      <w:lvlText w:val="%1."/>
      <w:lvlJc w:val="left"/>
      <w:pPr>
        <w:tabs>
          <w:tab w:val="num" w:pos="1778"/>
        </w:tabs>
        <w:ind w:left="1778" w:hanging="360"/>
      </w:pPr>
      <w:rPr>
        <w:rFonts w:ascii="Times New Roman" w:eastAsia="Times New Roman" w:hAnsi="Times New Roman" w:cs="Times New Roman"/>
        <w:b w:val="0"/>
        <w:sz w:val="24"/>
        <w:szCs w:val="24"/>
      </w:rPr>
    </w:lvl>
    <w:lvl w:ilvl="1" w:tplc="04190019">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 w15:restartNumberingAfterBreak="0">
    <w:nsid w:val="587B2C23"/>
    <w:multiLevelType w:val="hybridMultilevel"/>
    <w:tmpl w:val="D97616E2"/>
    <w:lvl w:ilvl="0" w:tplc="5D50273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642E063E"/>
    <w:multiLevelType w:val="hybridMultilevel"/>
    <w:tmpl w:val="98F211E8"/>
    <w:lvl w:ilvl="0" w:tplc="8DE02D92">
      <w:start w:val="1"/>
      <w:numFmt w:val="decimal"/>
      <w:lvlText w:val="%1."/>
      <w:lvlJc w:val="left"/>
      <w:pPr>
        <w:ind w:left="540" w:hanging="360"/>
      </w:pPr>
      <w:rPr>
        <w:rFonts w:cs="Calibri"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abstractNum w:abstractNumId="3" w15:restartNumberingAfterBreak="0">
    <w:nsid w:val="711A42AD"/>
    <w:multiLevelType w:val="hybridMultilevel"/>
    <w:tmpl w:val="18F85452"/>
    <w:lvl w:ilvl="0" w:tplc="3266D14E">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9B2"/>
    <w:rsid w:val="00004821"/>
    <w:rsid w:val="0001165E"/>
    <w:rsid w:val="000146C9"/>
    <w:rsid w:val="00027746"/>
    <w:rsid w:val="000278B4"/>
    <w:rsid w:val="0003346B"/>
    <w:rsid w:val="0004194B"/>
    <w:rsid w:val="00044593"/>
    <w:rsid w:val="00046013"/>
    <w:rsid w:val="000513E4"/>
    <w:rsid w:val="0005423A"/>
    <w:rsid w:val="00055A3F"/>
    <w:rsid w:val="0006112A"/>
    <w:rsid w:val="00070F61"/>
    <w:rsid w:val="00072D50"/>
    <w:rsid w:val="00077994"/>
    <w:rsid w:val="00086EB4"/>
    <w:rsid w:val="00095F9B"/>
    <w:rsid w:val="0009631C"/>
    <w:rsid w:val="000A3029"/>
    <w:rsid w:val="000A43AC"/>
    <w:rsid w:val="000A784D"/>
    <w:rsid w:val="000A7E67"/>
    <w:rsid w:val="000B02DE"/>
    <w:rsid w:val="000B2B77"/>
    <w:rsid w:val="000B56D4"/>
    <w:rsid w:val="000C56B9"/>
    <w:rsid w:val="000D2079"/>
    <w:rsid w:val="000D2AB6"/>
    <w:rsid w:val="000D400A"/>
    <w:rsid w:val="000E6F23"/>
    <w:rsid w:val="000F0381"/>
    <w:rsid w:val="00105775"/>
    <w:rsid w:val="001064BC"/>
    <w:rsid w:val="001073AF"/>
    <w:rsid w:val="00107A36"/>
    <w:rsid w:val="00122FE9"/>
    <w:rsid w:val="001355C6"/>
    <w:rsid w:val="00135F40"/>
    <w:rsid w:val="0014080D"/>
    <w:rsid w:val="001419F3"/>
    <w:rsid w:val="00142194"/>
    <w:rsid w:val="00142B32"/>
    <w:rsid w:val="00146563"/>
    <w:rsid w:val="00146B12"/>
    <w:rsid w:val="00147F09"/>
    <w:rsid w:val="001537FA"/>
    <w:rsid w:val="00156E7A"/>
    <w:rsid w:val="00157594"/>
    <w:rsid w:val="00162E38"/>
    <w:rsid w:val="001644E3"/>
    <w:rsid w:val="00171E3C"/>
    <w:rsid w:val="00175444"/>
    <w:rsid w:val="00175DEE"/>
    <w:rsid w:val="00175E77"/>
    <w:rsid w:val="0017723E"/>
    <w:rsid w:val="00182E34"/>
    <w:rsid w:val="0019338D"/>
    <w:rsid w:val="001937B9"/>
    <w:rsid w:val="001977A6"/>
    <w:rsid w:val="001A09FC"/>
    <w:rsid w:val="001B2520"/>
    <w:rsid w:val="001B3D04"/>
    <w:rsid w:val="001B4AE8"/>
    <w:rsid w:val="001C456C"/>
    <w:rsid w:val="001D15AA"/>
    <w:rsid w:val="001D39CD"/>
    <w:rsid w:val="001E7497"/>
    <w:rsid w:val="001F1504"/>
    <w:rsid w:val="001F3CCC"/>
    <w:rsid w:val="002038C7"/>
    <w:rsid w:val="002053FF"/>
    <w:rsid w:val="002117EE"/>
    <w:rsid w:val="002122C8"/>
    <w:rsid w:val="00212E8B"/>
    <w:rsid w:val="002153E2"/>
    <w:rsid w:val="00215A22"/>
    <w:rsid w:val="0022099C"/>
    <w:rsid w:val="0022269F"/>
    <w:rsid w:val="00233F78"/>
    <w:rsid w:val="00235DC4"/>
    <w:rsid w:val="00251C85"/>
    <w:rsid w:val="00252BA6"/>
    <w:rsid w:val="0025356A"/>
    <w:rsid w:val="00256FEA"/>
    <w:rsid w:val="002651B8"/>
    <w:rsid w:val="002724A0"/>
    <w:rsid w:val="002731D7"/>
    <w:rsid w:val="00285362"/>
    <w:rsid w:val="00287533"/>
    <w:rsid w:val="0028781C"/>
    <w:rsid w:val="00290F9E"/>
    <w:rsid w:val="002913FC"/>
    <w:rsid w:val="00295D0F"/>
    <w:rsid w:val="002A03E4"/>
    <w:rsid w:val="002A6E61"/>
    <w:rsid w:val="002B4BAE"/>
    <w:rsid w:val="002C7F89"/>
    <w:rsid w:val="002E42F8"/>
    <w:rsid w:val="002E528C"/>
    <w:rsid w:val="002E557C"/>
    <w:rsid w:val="002E7A46"/>
    <w:rsid w:val="002F06D5"/>
    <w:rsid w:val="002F1793"/>
    <w:rsid w:val="002F31F8"/>
    <w:rsid w:val="00303553"/>
    <w:rsid w:val="003167C8"/>
    <w:rsid w:val="0032144E"/>
    <w:rsid w:val="003247DB"/>
    <w:rsid w:val="003354B6"/>
    <w:rsid w:val="00357913"/>
    <w:rsid w:val="00364B51"/>
    <w:rsid w:val="003740A4"/>
    <w:rsid w:val="003750F0"/>
    <w:rsid w:val="00375415"/>
    <w:rsid w:val="00375AA0"/>
    <w:rsid w:val="0037694C"/>
    <w:rsid w:val="0038210E"/>
    <w:rsid w:val="00382B8D"/>
    <w:rsid w:val="00384C98"/>
    <w:rsid w:val="00393202"/>
    <w:rsid w:val="003A360C"/>
    <w:rsid w:val="003A73B1"/>
    <w:rsid w:val="003B4C2C"/>
    <w:rsid w:val="003C5C32"/>
    <w:rsid w:val="003C6646"/>
    <w:rsid w:val="003C6906"/>
    <w:rsid w:val="003D340C"/>
    <w:rsid w:val="003D7DD3"/>
    <w:rsid w:val="003E1482"/>
    <w:rsid w:val="003E6B3B"/>
    <w:rsid w:val="003E722C"/>
    <w:rsid w:val="003F22D1"/>
    <w:rsid w:val="003F4209"/>
    <w:rsid w:val="003F4B97"/>
    <w:rsid w:val="003F7044"/>
    <w:rsid w:val="00401461"/>
    <w:rsid w:val="00406CE0"/>
    <w:rsid w:val="004075CE"/>
    <w:rsid w:val="004104D7"/>
    <w:rsid w:val="00416434"/>
    <w:rsid w:val="00417E12"/>
    <w:rsid w:val="00420338"/>
    <w:rsid w:val="00422FB6"/>
    <w:rsid w:val="00426AC3"/>
    <w:rsid w:val="00430833"/>
    <w:rsid w:val="004321EE"/>
    <w:rsid w:val="00432EF7"/>
    <w:rsid w:val="0043601A"/>
    <w:rsid w:val="00442B70"/>
    <w:rsid w:val="004521ED"/>
    <w:rsid w:val="0045475F"/>
    <w:rsid w:val="00457C5A"/>
    <w:rsid w:val="00467E77"/>
    <w:rsid w:val="00476B12"/>
    <w:rsid w:val="004809B2"/>
    <w:rsid w:val="0048491F"/>
    <w:rsid w:val="00491543"/>
    <w:rsid w:val="004919C4"/>
    <w:rsid w:val="004970BB"/>
    <w:rsid w:val="004A51E4"/>
    <w:rsid w:val="004A6818"/>
    <w:rsid w:val="004B2FC2"/>
    <w:rsid w:val="004B5E33"/>
    <w:rsid w:val="004B7AC7"/>
    <w:rsid w:val="004C16D1"/>
    <w:rsid w:val="004C37CF"/>
    <w:rsid w:val="004D2668"/>
    <w:rsid w:val="004E7C79"/>
    <w:rsid w:val="004F39B3"/>
    <w:rsid w:val="004F4A2D"/>
    <w:rsid w:val="004F68A3"/>
    <w:rsid w:val="00500ADA"/>
    <w:rsid w:val="00503475"/>
    <w:rsid w:val="005228EA"/>
    <w:rsid w:val="0052413E"/>
    <w:rsid w:val="00537DFD"/>
    <w:rsid w:val="00541AE5"/>
    <w:rsid w:val="00543281"/>
    <w:rsid w:val="0054400B"/>
    <w:rsid w:val="00546C94"/>
    <w:rsid w:val="00550685"/>
    <w:rsid w:val="00551737"/>
    <w:rsid w:val="00561913"/>
    <w:rsid w:val="005638AE"/>
    <w:rsid w:val="0056739F"/>
    <w:rsid w:val="00573D25"/>
    <w:rsid w:val="00574D2E"/>
    <w:rsid w:val="00577FDF"/>
    <w:rsid w:val="00584333"/>
    <w:rsid w:val="00590C7E"/>
    <w:rsid w:val="00591C11"/>
    <w:rsid w:val="00595A85"/>
    <w:rsid w:val="005A6FD4"/>
    <w:rsid w:val="005A754A"/>
    <w:rsid w:val="005B373E"/>
    <w:rsid w:val="005C407F"/>
    <w:rsid w:val="005C48AF"/>
    <w:rsid w:val="005C7352"/>
    <w:rsid w:val="005D01A9"/>
    <w:rsid w:val="005E595F"/>
    <w:rsid w:val="005F55BF"/>
    <w:rsid w:val="005F60CB"/>
    <w:rsid w:val="005F657B"/>
    <w:rsid w:val="00602DBF"/>
    <w:rsid w:val="00604479"/>
    <w:rsid w:val="00604B25"/>
    <w:rsid w:val="006058C3"/>
    <w:rsid w:val="00607587"/>
    <w:rsid w:val="006105BA"/>
    <w:rsid w:val="0061219D"/>
    <w:rsid w:val="006141C5"/>
    <w:rsid w:val="0061701E"/>
    <w:rsid w:val="00620256"/>
    <w:rsid w:val="006210E1"/>
    <w:rsid w:val="00624FA4"/>
    <w:rsid w:val="00633102"/>
    <w:rsid w:val="006608D9"/>
    <w:rsid w:val="006615E5"/>
    <w:rsid w:val="00671D72"/>
    <w:rsid w:val="00674922"/>
    <w:rsid w:val="00684A91"/>
    <w:rsid w:val="0068642B"/>
    <w:rsid w:val="006865C0"/>
    <w:rsid w:val="0069043D"/>
    <w:rsid w:val="00690770"/>
    <w:rsid w:val="00691AA1"/>
    <w:rsid w:val="006A01AC"/>
    <w:rsid w:val="006A3E0F"/>
    <w:rsid w:val="006A493E"/>
    <w:rsid w:val="006A60A5"/>
    <w:rsid w:val="006B2732"/>
    <w:rsid w:val="006B3526"/>
    <w:rsid w:val="006B71B1"/>
    <w:rsid w:val="006D14F1"/>
    <w:rsid w:val="006D1F2A"/>
    <w:rsid w:val="006E24A0"/>
    <w:rsid w:val="006E4C7E"/>
    <w:rsid w:val="006E5A82"/>
    <w:rsid w:val="006E6DCB"/>
    <w:rsid w:val="006F2792"/>
    <w:rsid w:val="006F3525"/>
    <w:rsid w:val="006F5C88"/>
    <w:rsid w:val="00703DEF"/>
    <w:rsid w:val="0070501F"/>
    <w:rsid w:val="00717C86"/>
    <w:rsid w:val="00722B90"/>
    <w:rsid w:val="00723852"/>
    <w:rsid w:val="007245CA"/>
    <w:rsid w:val="007263B1"/>
    <w:rsid w:val="00731F75"/>
    <w:rsid w:val="00741CC1"/>
    <w:rsid w:val="00747FCF"/>
    <w:rsid w:val="00752449"/>
    <w:rsid w:val="00754248"/>
    <w:rsid w:val="00756FE2"/>
    <w:rsid w:val="00760156"/>
    <w:rsid w:val="00767910"/>
    <w:rsid w:val="007679CC"/>
    <w:rsid w:val="00774A75"/>
    <w:rsid w:val="00784FFF"/>
    <w:rsid w:val="00793129"/>
    <w:rsid w:val="00795118"/>
    <w:rsid w:val="007A5494"/>
    <w:rsid w:val="007A61E9"/>
    <w:rsid w:val="007B3FFC"/>
    <w:rsid w:val="007B5103"/>
    <w:rsid w:val="007B5A80"/>
    <w:rsid w:val="007B5AC4"/>
    <w:rsid w:val="007B5B40"/>
    <w:rsid w:val="007C5774"/>
    <w:rsid w:val="007C76E8"/>
    <w:rsid w:val="007D4C58"/>
    <w:rsid w:val="007D4F66"/>
    <w:rsid w:val="007E0362"/>
    <w:rsid w:val="007E20DD"/>
    <w:rsid w:val="007E33FD"/>
    <w:rsid w:val="007E73DA"/>
    <w:rsid w:val="007F01D0"/>
    <w:rsid w:val="007F3853"/>
    <w:rsid w:val="007F52C3"/>
    <w:rsid w:val="00801AF5"/>
    <w:rsid w:val="008247A0"/>
    <w:rsid w:val="008271CB"/>
    <w:rsid w:val="0082733B"/>
    <w:rsid w:val="00827D6E"/>
    <w:rsid w:val="008309F6"/>
    <w:rsid w:val="00832171"/>
    <w:rsid w:val="00832F0B"/>
    <w:rsid w:val="00835613"/>
    <w:rsid w:val="00836676"/>
    <w:rsid w:val="0083742A"/>
    <w:rsid w:val="00853E76"/>
    <w:rsid w:val="00854AC4"/>
    <w:rsid w:val="00854D3D"/>
    <w:rsid w:val="00861A84"/>
    <w:rsid w:val="00871AC5"/>
    <w:rsid w:val="00873B98"/>
    <w:rsid w:val="00880B2C"/>
    <w:rsid w:val="00883807"/>
    <w:rsid w:val="00887FA1"/>
    <w:rsid w:val="00892C03"/>
    <w:rsid w:val="0089622F"/>
    <w:rsid w:val="008A2B09"/>
    <w:rsid w:val="008A701F"/>
    <w:rsid w:val="008B065D"/>
    <w:rsid w:val="008B0978"/>
    <w:rsid w:val="008C007C"/>
    <w:rsid w:val="008C7066"/>
    <w:rsid w:val="008D0DF6"/>
    <w:rsid w:val="008D4614"/>
    <w:rsid w:val="008D5F95"/>
    <w:rsid w:val="008E39A1"/>
    <w:rsid w:val="008F5364"/>
    <w:rsid w:val="008F77AE"/>
    <w:rsid w:val="00901CBE"/>
    <w:rsid w:val="00916B5E"/>
    <w:rsid w:val="00926210"/>
    <w:rsid w:val="00930444"/>
    <w:rsid w:val="00930862"/>
    <w:rsid w:val="0093210A"/>
    <w:rsid w:val="0094032B"/>
    <w:rsid w:val="009466E3"/>
    <w:rsid w:val="00954543"/>
    <w:rsid w:val="00955762"/>
    <w:rsid w:val="00956B0D"/>
    <w:rsid w:val="00971158"/>
    <w:rsid w:val="00971663"/>
    <w:rsid w:val="00971AB0"/>
    <w:rsid w:val="00974E48"/>
    <w:rsid w:val="00980B65"/>
    <w:rsid w:val="00987922"/>
    <w:rsid w:val="00990F66"/>
    <w:rsid w:val="0099240E"/>
    <w:rsid w:val="00992766"/>
    <w:rsid w:val="00994174"/>
    <w:rsid w:val="009958BD"/>
    <w:rsid w:val="009A3F8A"/>
    <w:rsid w:val="009B0E2A"/>
    <w:rsid w:val="009C00A6"/>
    <w:rsid w:val="009C13E6"/>
    <w:rsid w:val="009C1A99"/>
    <w:rsid w:val="009C35F9"/>
    <w:rsid w:val="009C3746"/>
    <w:rsid w:val="009D2975"/>
    <w:rsid w:val="009D4378"/>
    <w:rsid w:val="009E0D39"/>
    <w:rsid w:val="009E4FCC"/>
    <w:rsid w:val="009F325D"/>
    <w:rsid w:val="009F4474"/>
    <w:rsid w:val="009F55FD"/>
    <w:rsid w:val="009F5E98"/>
    <w:rsid w:val="00A0088A"/>
    <w:rsid w:val="00A017DB"/>
    <w:rsid w:val="00A02FB5"/>
    <w:rsid w:val="00A06D7F"/>
    <w:rsid w:val="00A14C0B"/>
    <w:rsid w:val="00A16096"/>
    <w:rsid w:val="00A160AE"/>
    <w:rsid w:val="00A22BB0"/>
    <w:rsid w:val="00A232E5"/>
    <w:rsid w:val="00A26AB5"/>
    <w:rsid w:val="00A27F1A"/>
    <w:rsid w:val="00A30CCA"/>
    <w:rsid w:val="00A310B9"/>
    <w:rsid w:val="00A33237"/>
    <w:rsid w:val="00A40927"/>
    <w:rsid w:val="00A530A5"/>
    <w:rsid w:val="00A54814"/>
    <w:rsid w:val="00A55981"/>
    <w:rsid w:val="00A61060"/>
    <w:rsid w:val="00A6567B"/>
    <w:rsid w:val="00A8118C"/>
    <w:rsid w:val="00A92A12"/>
    <w:rsid w:val="00A95610"/>
    <w:rsid w:val="00A96580"/>
    <w:rsid w:val="00AA03C3"/>
    <w:rsid w:val="00AA1E1E"/>
    <w:rsid w:val="00AA6B0A"/>
    <w:rsid w:val="00AB2650"/>
    <w:rsid w:val="00AB5714"/>
    <w:rsid w:val="00AB587A"/>
    <w:rsid w:val="00AC1161"/>
    <w:rsid w:val="00AC7B60"/>
    <w:rsid w:val="00AD16C6"/>
    <w:rsid w:val="00AD5A1F"/>
    <w:rsid w:val="00AE5DB5"/>
    <w:rsid w:val="00AF3C48"/>
    <w:rsid w:val="00AF4D18"/>
    <w:rsid w:val="00AF54CC"/>
    <w:rsid w:val="00B07EB4"/>
    <w:rsid w:val="00B119B2"/>
    <w:rsid w:val="00B22A79"/>
    <w:rsid w:val="00B26282"/>
    <w:rsid w:val="00B27567"/>
    <w:rsid w:val="00B30FFE"/>
    <w:rsid w:val="00B35942"/>
    <w:rsid w:val="00B42B36"/>
    <w:rsid w:val="00B47B11"/>
    <w:rsid w:val="00B5644B"/>
    <w:rsid w:val="00B633B2"/>
    <w:rsid w:val="00B65744"/>
    <w:rsid w:val="00B70542"/>
    <w:rsid w:val="00B72ED3"/>
    <w:rsid w:val="00B741DB"/>
    <w:rsid w:val="00B74820"/>
    <w:rsid w:val="00B7511D"/>
    <w:rsid w:val="00B85295"/>
    <w:rsid w:val="00B878DD"/>
    <w:rsid w:val="00B87A56"/>
    <w:rsid w:val="00B926FD"/>
    <w:rsid w:val="00B931E7"/>
    <w:rsid w:val="00B964B1"/>
    <w:rsid w:val="00BA0C9B"/>
    <w:rsid w:val="00BA1036"/>
    <w:rsid w:val="00BA32D0"/>
    <w:rsid w:val="00BA34F8"/>
    <w:rsid w:val="00BB3345"/>
    <w:rsid w:val="00BC45C6"/>
    <w:rsid w:val="00BC6EEA"/>
    <w:rsid w:val="00BC6F69"/>
    <w:rsid w:val="00BD21A7"/>
    <w:rsid w:val="00BD5C78"/>
    <w:rsid w:val="00BE0649"/>
    <w:rsid w:val="00BF40C2"/>
    <w:rsid w:val="00C039C1"/>
    <w:rsid w:val="00C2567F"/>
    <w:rsid w:val="00C2612C"/>
    <w:rsid w:val="00C321D8"/>
    <w:rsid w:val="00C36132"/>
    <w:rsid w:val="00C4546B"/>
    <w:rsid w:val="00C46C7D"/>
    <w:rsid w:val="00C5057A"/>
    <w:rsid w:val="00C55365"/>
    <w:rsid w:val="00C62EEA"/>
    <w:rsid w:val="00C64FEB"/>
    <w:rsid w:val="00C65657"/>
    <w:rsid w:val="00C66553"/>
    <w:rsid w:val="00C70CA0"/>
    <w:rsid w:val="00C81AFE"/>
    <w:rsid w:val="00C82C22"/>
    <w:rsid w:val="00C83702"/>
    <w:rsid w:val="00C83B3A"/>
    <w:rsid w:val="00C84D50"/>
    <w:rsid w:val="00C90DD9"/>
    <w:rsid w:val="00C93E9A"/>
    <w:rsid w:val="00C95CE4"/>
    <w:rsid w:val="00C9797E"/>
    <w:rsid w:val="00CA2F4D"/>
    <w:rsid w:val="00CA33C2"/>
    <w:rsid w:val="00CA6321"/>
    <w:rsid w:val="00CA6F4C"/>
    <w:rsid w:val="00CB280C"/>
    <w:rsid w:val="00CB73F0"/>
    <w:rsid w:val="00CC0443"/>
    <w:rsid w:val="00CC7205"/>
    <w:rsid w:val="00CD15EF"/>
    <w:rsid w:val="00CE2B2F"/>
    <w:rsid w:val="00CF40D4"/>
    <w:rsid w:val="00CF420B"/>
    <w:rsid w:val="00D0074D"/>
    <w:rsid w:val="00D0212A"/>
    <w:rsid w:val="00D05BAD"/>
    <w:rsid w:val="00D0793D"/>
    <w:rsid w:val="00D101EA"/>
    <w:rsid w:val="00D10485"/>
    <w:rsid w:val="00D12C46"/>
    <w:rsid w:val="00D1353A"/>
    <w:rsid w:val="00D1765F"/>
    <w:rsid w:val="00D261FA"/>
    <w:rsid w:val="00D27667"/>
    <w:rsid w:val="00D27E4E"/>
    <w:rsid w:val="00D323C6"/>
    <w:rsid w:val="00D36940"/>
    <w:rsid w:val="00D37419"/>
    <w:rsid w:val="00D409FE"/>
    <w:rsid w:val="00D42521"/>
    <w:rsid w:val="00D46ACB"/>
    <w:rsid w:val="00D519CA"/>
    <w:rsid w:val="00D5387E"/>
    <w:rsid w:val="00D547D3"/>
    <w:rsid w:val="00D654E6"/>
    <w:rsid w:val="00D719A0"/>
    <w:rsid w:val="00D71B22"/>
    <w:rsid w:val="00D751A2"/>
    <w:rsid w:val="00D75404"/>
    <w:rsid w:val="00D80D3F"/>
    <w:rsid w:val="00D81462"/>
    <w:rsid w:val="00DA29AF"/>
    <w:rsid w:val="00DC6012"/>
    <w:rsid w:val="00DE219E"/>
    <w:rsid w:val="00DE371F"/>
    <w:rsid w:val="00DF2702"/>
    <w:rsid w:val="00DF4878"/>
    <w:rsid w:val="00E04451"/>
    <w:rsid w:val="00E04FF0"/>
    <w:rsid w:val="00E050B3"/>
    <w:rsid w:val="00E2271A"/>
    <w:rsid w:val="00E2701E"/>
    <w:rsid w:val="00E32CD4"/>
    <w:rsid w:val="00E41380"/>
    <w:rsid w:val="00E472A9"/>
    <w:rsid w:val="00E56D82"/>
    <w:rsid w:val="00E57E75"/>
    <w:rsid w:val="00E64498"/>
    <w:rsid w:val="00E74438"/>
    <w:rsid w:val="00E75A00"/>
    <w:rsid w:val="00E75E78"/>
    <w:rsid w:val="00E778A5"/>
    <w:rsid w:val="00E81E0B"/>
    <w:rsid w:val="00E86FDF"/>
    <w:rsid w:val="00E910A1"/>
    <w:rsid w:val="00E94FD2"/>
    <w:rsid w:val="00E963B7"/>
    <w:rsid w:val="00EA02D3"/>
    <w:rsid w:val="00EA67F4"/>
    <w:rsid w:val="00EB3B24"/>
    <w:rsid w:val="00EC6622"/>
    <w:rsid w:val="00EC69BD"/>
    <w:rsid w:val="00ED4A8C"/>
    <w:rsid w:val="00EE2376"/>
    <w:rsid w:val="00EF43B6"/>
    <w:rsid w:val="00F00DC2"/>
    <w:rsid w:val="00F01E3E"/>
    <w:rsid w:val="00F01F22"/>
    <w:rsid w:val="00F027AD"/>
    <w:rsid w:val="00F02B11"/>
    <w:rsid w:val="00F06309"/>
    <w:rsid w:val="00F10698"/>
    <w:rsid w:val="00F13AE2"/>
    <w:rsid w:val="00F1409E"/>
    <w:rsid w:val="00F212C9"/>
    <w:rsid w:val="00F2599B"/>
    <w:rsid w:val="00F478C1"/>
    <w:rsid w:val="00F47B01"/>
    <w:rsid w:val="00F5391C"/>
    <w:rsid w:val="00F56365"/>
    <w:rsid w:val="00F63356"/>
    <w:rsid w:val="00F66D12"/>
    <w:rsid w:val="00F74619"/>
    <w:rsid w:val="00F7561D"/>
    <w:rsid w:val="00F83793"/>
    <w:rsid w:val="00F851F0"/>
    <w:rsid w:val="00F95513"/>
    <w:rsid w:val="00FA279A"/>
    <w:rsid w:val="00FA501F"/>
    <w:rsid w:val="00FA78A8"/>
    <w:rsid w:val="00FB2F3E"/>
    <w:rsid w:val="00FB563E"/>
    <w:rsid w:val="00FB6E55"/>
    <w:rsid w:val="00FC2DB8"/>
    <w:rsid w:val="00FC3F8A"/>
    <w:rsid w:val="00FC6323"/>
    <w:rsid w:val="00FD10CD"/>
    <w:rsid w:val="00FD77D8"/>
    <w:rsid w:val="00FE0F1B"/>
    <w:rsid w:val="00FE278C"/>
    <w:rsid w:val="00FF1CFF"/>
    <w:rsid w:val="00FF239D"/>
    <w:rsid w:val="00FF263F"/>
    <w:rsid w:val="00FF5E26"/>
    <w:rsid w:val="00FF7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9C93C"/>
  <w15:docId w15:val="{DAD09705-4340-48BD-BE17-1D4BDEF2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D400A"/>
    <w:pPr>
      <w:spacing w:after="200" w:line="276" w:lineRule="auto"/>
    </w:pPr>
    <w:rPr>
      <w:sz w:val="22"/>
      <w:szCs w:val="22"/>
      <w:lang w:val="ru-RU"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25356A"/>
  </w:style>
  <w:style w:type="paragraph" w:styleId="a4">
    <w:name w:val="header"/>
    <w:basedOn w:val="a"/>
    <w:link w:val="a5"/>
    <w:uiPriority w:val="99"/>
    <w:semiHidden/>
    <w:unhideWhenUsed/>
    <w:rsid w:val="00853E76"/>
    <w:pPr>
      <w:tabs>
        <w:tab w:val="center" w:pos="4677"/>
        <w:tab w:val="right" w:pos="9355"/>
      </w:tabs>
    </w:pPr>
  </w:style>
  <w:style w:type="character" w:customStyle="1" w:styleId="a5">
    <w:name w:val="Верхній колонтитул Знак"/>
    <w:link w:val="a4"/>
    <w:uiPriority w:val="99"/>
    <w:semiHidden/>
    <w:rsid w:val="00853E76"/>
    <w:rPr>
      <w:sz w:val="22"/>
      <w:szCs w:val="22"/>
    </w:rPr>
  </w:style>
  <w:style w:type="paragraph" w:styleId="a6">
    <w:name w:val="footer"/>
    <w:basedOn w:val="a"/>
    <w:link w:val="a7"/>
    <w:uiPriority w:val="99"/>
    <w:unhideWhenUsed/>
    <w:rsid w:val="00853E76"/>
    <w:pPr>
      <w:tabs>
        <w:tab w:val="center" w:pos="4677"/>
        <w:tab w:val="right" w:pos="9355"/>
      </w:tabs>
    </w:pPr>
  </w:style>
  <w:style w:type="character" w:customStyle="1" w:styleId="a7">
    <w:name w:val="Нижній колонтитул Знак"/>
    <w:link w:val="a6"/>
    <w:uiPriority w:val="99"/>
    <w:rsid w:val="00853E76"/>
    <w:rPr>
      <w:sz w:val="22"/>
      <w:szCs w:val="22"/>
    </w:rPr>
  </w:style>
  <w:style w:type="paragraph" w:styleId="a8">
    <w:name w:val="Title"/>
    <w:basedOn w:val="a"/>
    <w:link w:val="a9"/>
    <w:qFormat/>
    <w:rsid w:val="004D2668"/>
    <w:pPr>
      <w:spacing w:after="0" w:line="240" w:lineRule="auto"/>
      <w:jc w:val="center"/>
    </w:pPr>
    <w:rPr>
      <w:rFonts w:ascii="Facefont SSH" w:hAnsi="Facefont SSH"/>
      <w:sz w:val="144"/>
      <w:szCs w:val="24"/>
      <w:lang w:val="uk-UA"/>
    </w:rPr>
  </w:style>
  <w:style w:type="character" w:customStyle="1" w:styleId="a9">
    <w:name w:val="Назва Знак"/>
    <w:link w:val="a8"/>
    <w:rsid w:val="004D2668"/>
    <w:rPr>
      <w:rFonts w:ascii="Facefont SSH" w:hAnsi="Facefont SSH"/>
      <w:sz w:val="144"/>
      <w:szCs w:val="24"/>
      <w:lang w:val="uk-UA"/>
    </w:rPr>
  </w:style>
  <w:style w:type="paragraph" w:styleId="aa">
    <w:name w:val="Body Text"/>
    <w:basedOn w:val="a"/>
    <w:link w:val="ab"/>
    <w:rsid w:val="00FC2DB8"/>
    <w:pPr>
      <w:suppressAutoHyphens/>
      <w:spacing w:after="0" w:line="240" w:lineRule="auto"/>
      <w:jc w:val="both"/>
    </w:pPr>
    <w:rPr>
      <w:rFonts w:ascii="Times New Roman" w:hAnsi="Times New Roman"/>
      <w:sz w:val="24"/>
      <w:szCs w:val="20"/>
      <w:lang w:eastAsia="ar-SA"/>
    </w:rPr>
  </w:style>
  <w:style w:type="character" w:customStyle="1" w:styleId="ab">
    <w:name w:val="Основний текст Знак"/>
    <w:link w:val="aa"/>
    <w:rsid w:val="00FC2DB8"/>
    <w:rPr>
      <w:rFonts w:ascii="Times New Roman" w:hAnsi="Times New Roman"/>
      <w:sz w:val="24"/>
      <w:lang w:eastAsia="ar-SA"/>
    </w:rPr>
  </w:style>
  <w:style w:type="paragraph" w:styleId="ac">
    <w:name w:val="Balloon Text"/>
    <w:basedOn w:val="a"/>
    <w:link w:val="ad"/>
    <w:uiPriority w:val="99"/>
    <w:semiHidden/>
    <w:unhideWhenUsed/>
    <w:rsid w:val="00731F75"/>
    <w:pPr>
      <w:spacing w:after="0" w:line="240" w:lineRule="auto"/>
    </w:pPr>
    <w:rPr>
      <w:rFonts w:ascii="Tahoma" w:hAnsi="Tahoma"/>
      <w:sz w:val="16"/>
      <w:szCs w:val="16"/>
    </w:rPr>
  </w:style>
  <w:style w:type="character" w:customStyle="1" w:styleId="ad">
    <w:name w:val="Текст у виносці Знак"/>
    <w:link w:val="ac"/>
    <w:uiPriority w:val="99"/>
    <w:semiHidden/>
    <w:rsid w:val="00731F75"/>
    <w:rPr>
      <w:rFonts w:ascii="Tahoma" w:hAnsi="Tahoma" w:cs="Tahoma"/>
      <w:sz w:val="16"/>
      <w:szCs w:val="16"/>
      <w:lang w:val="ru-RU" w:eastAsia="ru-RU"/>
    </w:rPr>
  </w:style>
  <w:style w:type="paragraph" w:customStyle="1" w:styleId="Default">
    <w:name w:val="Default"/>
    <w:rsid w:val="007679CC"/>
    <w:pPr>
      <w:autoSpaceDE w:val="0"/>
      <w:autoSpaceDN w:val="0"/>
      <w:adjustRightInd w:val="0"/>
    </w:pPr>
    <w:rPr>
      <w:rFonts w:ascii="Times New Roman" w:eastAsia="Calibri" w:hAnsi="Times New Roman"/>
      <w:color w:val="000000"/>
      <w:sz w:val="24"/>
      <w:szCs w:val="24"/>
      <w:lang w:val="ru-RU" w:eastAsia="en-US"/>
    </w:rPr>
  </w:style>
  <w:style w:type="paragraph" w:styleId="ae">
    <w:name w:val="Normal (Web)"/>
    <w:basedOn w:val="a"/>
    <w:unhideWhenUsed/>
    <w:rsid w:val="001644E3"/>
    <w:pPr>
      <w:spacing w:before="100" w:beforeAutospacing="1" w:after="100" w:afterAutospacing="1" w:line="240" w:lineRule="auto"/>
    </w:pPr>
    <w:rPr>
      <w:rFonts w:ascii="Times New Roman" w:hAnsi="Times New Roman"/>
      <w:sz w:val="24"/>
      <w:szCs w:val="24"/>
    </w:rPr>
  </w:style>
  <w:style w:type="character" w:styleId="af">
    <w:name w:val="Strong"/>
    <w:uiPriority w:val="22"/>
    <w:qFormat/>
    <w:rsid w:val="001644E3"/>
    <w:rPr>
      <w:b/>
      <w:bCs/>
    </w:rPr>
  </w:style>
  <w:style w:type="character" w:customStyle="1" w:styleId="apple-converted-space">
    <w:name w:val="apple-converted-space"/>
    <w:rsid w:val="001644E3"/>
  </w:style>
  <w:style w:type="paragraph" w:styleId="af0">
    <w:name w:val="Body Text Indent"/>
    <w:basedOn w:val="a"/>
    <w:link w:val="af1"/>
    <w:uiPriority w:val="99"/>
    <w:unhideWhenUsed/>
    <w:rsid w:val="00901CBE"/>
    <w:pPr>
      <w:spacing w:after="120"/>
      <w:ind w:left="283"/>
    </w:pPr>
  </w:style>
  <w:style w:type="character" w:customStyle="1" w:styleId="af1">
    <w:name w:val="Основний текст з відступом Знак"/>
    <w:link w:val="af0"/>
    <w:uiPriority w:val="99"/>
    <w:rsid w:val="00901CBE"/>
    <w:rPr>
      <w:sz w:val="22"/>
      <w:szCs w:val="22"/>
      <w:lang w:val="ru-RU" w:eastAsia="ru-RU"/>
    </w:rPr>
  </w:style>
  <w:style w:type="paragraph" w:styleId="af2">
    <w:name w:val="List Paragraph"/>
    <w:basedOn w:val="a"/>
    <w:uiPriority w:val="34"/>
    <w:qFormat/>
    <w:rsid w:val="0045475F"/>
    <w:pPr>
      <w:spacing w:before="100" w:beforeAutospacing="1" w:after="100" w:afterAutospacing="1" w:line="240" w:lineRule="auto"/>
    </w:pPr>
    <w:rPr>
      <w:rFonts w:ascii="Times New Roman" w:hAnsi="Times New Roman"/>
      <w:sz w:val="24"/>
      <w:szCs w:val="24"/>
      <w:lang w:val="uk-UA" w:eastAsia="uk-UA"/>
    </w:rPr>
  </w:style>
  <w:style w:type="table" w:styleId="af3">
    <w:name w:val="Table Grid"/>
    <w:basedOn w:val="a1"/>
    <w:uiPriority w:val="59"/>
    <w:rsid w:val="00AA6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11875">
      <w:bodyDiv w:val="1"/>
      <w:marLeft w:val="0"/>
      <w:marRight w:val="0"/>
      <w:marTop w:val="0"/>
      <w:marBottom w:val="0"/>
      <w:divBdr>
        <w:top w:val="none" w:sz="0" w:space="0" w:color="auto"/>
        <w:left w:val="none" w:sz="0" w:space="0" w:color="auto"/>
        <w:bottom w:val="none" w:sz="0" w:space="0" w:color="auto"/>
        <w:right w:val="none" w:sz="0" w:space="0" w:color="auto"/>
      </w:divBdr>
    </w:div>
    <w:div w:id="11012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8D51D-C9C8-4DEE-BE82-F6906826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3587</Words>
  <Characters>20449</Characters>
  <Application>Microsoft Office Word</Application>
  <DocSecurity>0</DocSecurity>
  <Lines>170</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Аналіз</vt:lpstr>
      <vt:lpstr>Аналіз</vt:lpstr>
    </vt:vector>
  </TitlesOfParts>
  <Company/>
  <LinksUpToDate>false</LinksUpToDate>
  <CharactersWithSpaces>23989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dc:title>
  <dc:creator>1</dc:creator>
  <cp:lastModifiedBy>Admin</cp:lastModifiedBy>
  <cp:revision>2</cp:revision>
  <cp:lastPrinted>2017-01-13T09:25:00Z</cp:lastPrinted>
  <dcterms:created xsi:type="dcterms:W3CDTF">2017-01-13T10:18:00Z</dcterms:created>
  <dcterms:modified xsi:type="dcterms:W3CDTF">2017-01-13T10:18:00Z</dcterms:modified>
</cp:coreProperties>
</file>